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D07BE8" w14:textId="18030796" w:rsidR="007166CE" w:rsidRDefault="00886D0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746B90B" wp14:editId="1F2E694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2E3CF0" w14:textId="77777777" w:rsidR="007166CE" w:rsidRDefault="007166CE" w:rsidP="007166CE">
      <w:pPr>
        <w:pStyle w:val="berschrift1"/>
      </w:pPr>
      <w:r>
        <w:br w:type="page"/>
      </w:r>
      <w:r>
        <w:lastRenderedPageBreak/>
        <w:t>Vorwort</w:t>
      </w:r>
    </w:p>
    <w:p w14:paraId="33E48B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1D6A4D4" w14:textId="77777777" w:rsidR="007E1779" w:rsidRDefault="008D7463" w:rsidP="007166CE">
      <w:r>
        <w:t xml:space="preserve">Dieses Jahr hat uns allen eine Menge abverlangt – doch Gott hat uns hindurchgetragen. </w:t>
      </w:r>
    </w:p>
    <w:p w14:paraId="027E496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1D3064E" w14:textId="77777777" w:rsidR="007E1779" w:rsidRDefault="007E1779" w:rsidP="007166CE">
      <w:r>
        <w:t>Vielleicht hat aber auch der eine oder die andere Lust, mitzumachen und neue Bücher zu erstellen – sprecht mich einfach an.</w:t>
      </w:r>
    </w:p>
    <w:p w14:paraId="57A5AAEA" w14:textId="77777777" w:rsidR="007166CE" w:rsidRDefault="007166CE" w:rsidP="007166CE">
      <w:r>
        <w:t>Euch allen wünsche ich Gottes reichen Segen und dass Ihr für Euch interessante Texte hier findet. Für Anregungen bin ich immer dankbar.</w:t>
      </w:r>
    </w:p>
    <w:p w14:paraId="099AB5EB" w14:textId="77777777" w:rsidR="007166CE" w:rsidRDefault="007166CE" w:rsidP="007166CE">
      <w:r>
        <w:t>Gruß &amp; Segen,</w:t>
      </w:r>
    </w:p>
    <w:p w14:paraId="0F41A2DC" w14:textId="77777777" w:rsidR="007166CE" w:rsidRDefault="007166CE" w:rsidP="007166CE">
      <w:r>
        <w:t>Andreas</w:t>
      </w:r>
    </w:p>
    <w:p w14:paraId="6411850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ED3FD7" w14:textId="77777777" w:rsidR="00E9249F" w:rsidRDefault="00E9249F" w:rsidP="00E9249F">
      <w:pPr>
        <w:pStyle w:val="berschrift1"/>
        <w:rPr>
          <w:sz w:val="48"/>
        </w:rPr>
      </w:pPr>
      <w:r>
        <w:t>Bucer, Martin - Die "</w:t>
      </w:r>
      <w:proofErr w:type="spellStart"/>
      <w:r>
        <w:t>Collegiorum</w:t>
      </w:r>
      <w:proofErr w:type="spellEnd"/>
      <w:r>
        <w:t xml:space="preserve"> pietatis"</w:t>
      </w:r>
    </w:p>
    <w:p w14:paraId="65B713BD" w14:textId="77777777" w:rsidR="00E9249F" w:rsidRDefault="00E9249F" w:rsidP="00E9249F">
      <w:pPr>
        <w:pStyle w:val="StandardWeb"/>
      </w:pPr>
      <w:r>
        <w:rPr>
          <w:rStyle w:val="Fett"/>
          <w:rFonts w:eastAsiaTheme="majorEastAsia"/>
        </w:rPr>
        <w:t xml:space="preserve">Mehrung </w:t>
      </w:r>
      <w:proofErr w:type="spellStart"/>
      <w:r>
        <w:rPr>
          <w:rStyle w:val="Fett"/>
          <w:rFonts w:eastAsiaTheme="majorEastAsia"/>
        </w:rPr>
        <w:t>götlicher</w:t>
      </w:r>
      <w:proofErr w:type="spellEnd"/>
      <w:r>
        <w:rPr>
          <w:rStyle w:val="Fett"/>
          <w:rFonts w:eastAsiaTheme="majorEastAsia"/>
        </w:rPr>
        <w:t xml:space="preserve"> </w:t>
      </w:r>
      <w:proofErr w:type="spellStart"/>
      <w:r>
        <w:rPr>
          <w:rStyle w:val="Fett"/>
          <w:rFonts w:eastAsiaTheme="majorEastAsia"/>
        </w:rPr>
        <w:t>gnaden</w:t>
      </w:r>
      <w:proofErr w:type="spellEnd"/>
      <w:r>
        <w:rPr>
          <w:rStyle w:val="Fett"/>
          <w:rFonts w:eastAsiaTheme="majorEastAsia"/>
        </w:rPr>
        <w:t xml:space="preserve"> und </w:t>
      </w:r>
      <w:proofErr w:type="spellStart"/>
      <w:r>
        <w:rPr>
          <w:rStyle w:val="Fett"/>
          <w:rFonts w:eastAsiaTheme="majorEastAsia"/>
        </w:rPr>
        <w:t>geists</w:t>
      </w:r>
      <w:proofErr w:type="spellEnd"/>
      <w:r>
        <w:rPr>
          <w:rStyle w:val="Fett"/>
          <w:rFonts w:eastAsiaTheme="majorEastAsia"/>
        </w:rPr>
        <w:t xml:space="preserve"> durch unsern </w:t>
      </w:r>
      <w:proofErr w:type="spellStart"/>
      <w:r>
        <w:rPr>
          <w:rStyle w:val="Fett"/>
          <w:rFonts w:eastAsiaTheme="majorEastAsia"/>
        </w:rPr>
        <w:t>herren</w:t>
      </w:r>
      <w:proofErr w:type="spellEnd"/>
      <w:r>
        <w:rPr>
          <w:rStyle w:val="Fett"/>
          <w:rFonts w:eastAsiaTheme="majorEastAsia"/>
        </w:rPr>
        <w:t xml:space="preserve"> Jesum Christum. Amen.</w:t>
      </w:r>
      <w:r>
        <w:t xml:space="preserve"> </w:t>
      </w:r>
    </w:p>
    <w:p w14:paraId="3B7D246F" w14:textId="77777777" w:rsidR="00E9249F" w:rsidRDefault="00E9249F" w:rsidP="00E9249F">
      <w:pPr>
        <w:pStyle w:val="StandardWeb"/>
      </w:pPr>
      <w:r>
        <w:t xml:space="preserve">E. </w:t>
      </w:r>
      <w:proofErr w:type="spellStart"/>
      <w:r>
        <w:t>Erenvest</w:t>
      </w:r>
      <w:proofErr w:type="spellEnd"/>
      <w:r>
        <w:t xml:space="preserve"> und </w:t>
      </w:r>
      <w:proofErr w:type="spellStart"/>
      <w:r>
        <w:t>Ersam</w:t>
      </w:r>
      <w:proofErr w:type="spellEnd"/>
      <w:r>
        <w:t xml:space="preserve"> </w:t>
      </w:r>
      <w:proofErr w:type="spellStart"/>
      <w:r>
        <w:t>Weißheit</w:t>
      </w:r>
      <w:proofErr w:type="spellEnd"/>
      <w:r>
        <w:t xml:space="preserve"> solle ein </w:t>
      </w:r>
      <w:proofErr w:type="spellStart"/>
      <w:r>
        <w:t>götliche</w:t>
      </w:r>
      <w:proofErr w:type="spellEnd"/>
      <w:r>
        <w:t xml:space="preserve"> </w:t>
      </w:r>
      <w:proofErr w:type="spellStart"/>
      <w:r>
        <w:t>sach</w:t>
      </w:r>
      <w:proofErr w:type="spellEnd"/>
      <w:r>
        <w:t xml:space="preserve">, und die das reich unsers </w:t>
      </w:r>
      <w:proofErr w:type="spellStart"/>
      <w:r>
        <w:t>herren</w:t>
      </w:r>
      <w:proofErr w:type="spellEnd"/>
      <w:r>
        <w:t xml:space="preserve"> Jesu Christi und heil so </w:t>
      </w:r>
      <w:proofErr w:type="spellStart"/>
      <w:r>
        <w:t>filer</w:t>
      </w:r>
      <w:proofErr w:type="spellEnd"/>
      <w:r>
        <w:t xml:space="preserve"> armen </w:t>
      </w:r>
      <w:proofErr w:type="spellStart"/>
      <w:r>
        <w:t>seelen</w:t>
      </w:r>
      <w:proofErr w:type="spellEnd"/>
      <w:r>
        <w:t xml:space="preserve"> </w:t>
      </w:r>
      <w:proofErr w:type="spellStart"/>
      <w:r>
        <w:t>gentzlich</w:t>
      </w:r>
      <w:proofErr w:type="spellEnd"/>
      <w:r>
        <w:t xml:space="preserve"> und zum höchsten belanget, bedenken und in deren </w:t>
      </w:r>
      <w:proofErr w:type="spellStart"/>
      <w:r>
        <w:t>anleitung</w:t>
      </w:r>
      <w:proofErr w:type="spellEnd"/>
      <w:r>
        <w:t xml:space="preserve"> geben einer </w:t>
      </w:r>
      <w:proofErr w:type="spellStart"/>
      <w:r>
        <w:t>gantzen</w:t>
      </w:r>
      <w:proofErr w:type="spellEnd"/>
      <w:r>
        <w:t xml:space="preserve"> </w:t>
      </w:r>
      <w:proofErr w:type="spellStart"/>
      <w:r>
        <w:t>oberkeit</w:t>
      </w:r>
      <w:proofErr w:type="spellEnd"/>
      <w:r>
        <w:t xml:space="preserve"> allhier. </w:t>
      </w:r>
      <w:proofErr w:type="spellStart"/>
      <w:r>
        <w:t>Darumb</w:t>
      </w:r>
      <w:proofErr w:type="spellEnd"/>
      <w:r>
        <w:t xml:space="preserve"> bitten wir E. E. V. und E. W. </w:t>
      </w:r>
      <w:proofErr w:type="spellStart"/>
      <w:r>
        <w:t>umb</w:t>
      </w:r>
      <w:proofErr w:type="spellEnd"/>
      <w:r>
        <w:t xml:space="preserve"> </w:t>
      </w:r>
      <w:proofErr w:type="spellStart"/>
      <w:r>
        <w:t>gottes</w:t>
      </w:r>
      <w:proofErr w:type="spellEnd"/>
      <w:r>
        <w:t xml:space="preserve">, seines lieben </w:t>
      </w:r>
      <w:proofErr w:type="spellStart"/>
      <w:r>
        <w:t>sons</w:t>
      </w:r>
      <w:proofErr w:type="spellEnd"/>
      <w:r>
        <w:t xml:space="preserve">, seiner armen </w:t>
      </w:r>
      <w:proofErr w:type="spellStart"/>
      <w:r>
        <w:t>zerstreweten</w:t>
      </w:r>
      <w:proofErr w:type="spellEnd"/>
      <w:r>
        <w:t xml:space="preserve"> </w:t>
      </w:r>
      <w:proofErr w:type="spellStart"/>
      <w:r>
        <w:t>kirchen</w:t>
      </w:r>
      <w:proofErr w:type="spellEnd"/>
      <w:r>
        <w:t xml:space="preserve"> und des </w:t>
      </w:r>
      <w:proofErr w:type="spellStart"/>
      <w:r>
        <w:t>heils</w:t>
      </w:r>
      <w:proofErr w:type="spellEnd"/>
      <w:r>
        <w:t xml:space="preserve"> </w:t>
      </w:r>
      <w:proofErr w:type="spellStart"/>
      <w:r>
        <w:t>diser</w:t>
      </w:r>
      <w:proofErr w:type="spellEnd"/>
      <w:r>
        <w:t xml:space="preserve"> </w:t>
      </w:r>
      <w:proofErr w:type="spellStart"/>
      <w:r>
        <w:t>stat</w:t>
      </w:r>
      <w:proofErr w:type="spellEnd"/>
      <w:r>
        <w:t xml:space="preserve"> willen, sie wollen unser folgendes christlich bedenken und anzeige </w:t>
      </w:r>
      <w:proofErr w:type="spellStart"/>
      <w:r>
        <w:t>christlichs</w:t>
      </w:r>
      <w:proofErr w:type="spellEnd"/>
      <w:r>
        <w:t xml:space="preserve"> </w:t>
      </w:r>
      <w:proofErr w:type="spellStart"/>
      <w:r>
        <w:t>gemüts</w:t>
      </w:r>
      <w:proofErr w:type="spellEnd"/>
      <w:r>
        <w:t xml:space="preserve"> nach </w:t>
      </w:r>
      <w:proofErr w:type="spellStart"/>
      <w:r>
        <w:t>gottes</w:t>
      </w:r>
      <w:proofErr w:type="spellEnd"/>
      <w:r>
        <w:t xml:space="preserve"> </w:t>
      </w:r>
      <w:proofErr w:type="spellStart"/>
      <w:r>
        <w:t>wort</w:t>
      </w:r>
      <w:proofErr w:type="spellEnd"/>
      <w:r>
        <w:t xml:space="preserve"> und </w:t>
      </w:r>
      <w:proofErr w:type="spellStart"/>
      <w:r>
        <w:t>auß</w:t>
      </w:r>
      <w:proofErr w:type="spellEnd"/>
      <w:r>
        <w:t xml:space="preserve"> seinem geist </w:t>
      </w:r>
      <w:proofErr w:type="spellStart"/>
      <w:r>
        <w:t>erwegen</w:t>
      </w:r>
      <w:proofErr w:type="spellEnd"/>
      <w:r>
        <w:t xml:space="preserve">. Das </w:t>
      </w:r>
      <w:proofErr w:type="spellStart"/>
      <w:r>
        <w:t>geb</w:t>
      </w:r>
      <w:proofErr w:type="spellEnd"/>
      <w:r>
        <w:t xml:space="preserve"> er, unser lieber </w:t>
      </w:r>
      <w:proofErr w:type="spellStart"/>
      <w:r>
        <w:t>gott</w:t>
      </w:r>
      <w:proofErr w:type="spellEnd"/>
      <w:r>
        <w:t xml:space="preserve"> und </w:t>
      </w:r>
      <w:proofErr w:type="spellStart"/>
      <w:r>
        <w:t>vater</w:t>
      </w:r>
      <w:proofErr w:type="spellEnd"/>
      <w:r>
        <w:t xml:space="preserve">, durch seinen lieben </w:t>
      </w:r>
      <w:proofErr w:type="spellStart"/>
      <w:r>
        <w:t>son</w:t>
      </w:r>
      <w:proofErr w:type="spellEnd"/>
      <w:r>
        <w:t xml:space="preserve">, unsern einigen </w:t>
      </w:r>
      <w:proofErr w:type="spellStart"/>
      <w:r>
        <w:t>heiland</w:t>
      </w:r>
      <w:proofErr w:type="spellEnd"/>
      <w:r>
        <w:t xml:space="preserve">. Amen. </w:t>
      </w:r>
    </w:p>
    <w:p w14:paraId="4AEB89F2" w14:textId="77777777" w:rsidR="00E9249F" w:rsidRDefault="00E9249F" w:rsidP="00E9249F">
      <w:pPr>
        <w:pStyle w:val="StandardWeb"/>
      </w:pPr>
      <w:r>
        <w:t xml:space="preserve">Erstlich, so wöllen </w:t>
      </w:r>
      <w:proofErr w:type="spellStart"/>
      <w:r>
        <w:t>gottsäligklich</w:t>
      </w:r>
      <w:proofErr w:type="spellEnd"/>
      <w:r>
        <w:t xml:space="preserve"> ansehen und betrachten die </w:t>
      </w:r>
      <w:proofErr w:type="spellStart"/>
      <w:r>
        <w:t>claren</w:t>
      </w:r>
      <w:proofErr w:type="spellEnd"/>
      <w:r>
        <w:t xml:space="preserve"> </w:t>
      </w:r>
      <w:proofErr w:type="spellStart"/>
      <w:r>
        <w:t>enrsten</w:t>
      </w:r>
      <w:proofErr w:type="spellEnd"/>
      <w:r>
        <w:t xml:space="preserve"> worte </w:t>
      </w:r>
      <w:proofErr w:type="spellStart"/>
      <w:r>
        <w:t>gottes</w:t>
      </w:r>
      <w:proofErr w:type="spellEnd"/>
      <w:r>
        <w:t xml:space="preserve"> und dann auch die </w:t>
      </w:r>
      <w:proofErr w:type="spellStart"/>
      <w:r>
        <w:t>gleichnüßen</w:t>
      </w:r>
      <w:proofErr w:type="spellEnd"/>
      <w:r>
        <w:t xml:space="preserve">, da mit er die </w:t>
      </w:r>
      <w:proofErr w:type="spellStart"/>
      <w:r>
        <w:t>art</w:t>
      </w:r>
      <w:proofErr w:type="spellEnd"/>
      <w:r>
        <w:t xml:space="preserve">, </w:t>
      </w:r>
      <w:proofErr w:type="spellStart"/>
      <w:r>
        <w:t>eigenschaft</w:t>
      </w:r>
      <w:proofErr w:type="spellEnd"/>
      <w:r>
        <w:t xml:space="preserve"> und thun beschreibet seiner </w:t>
      </w:r>
      <w:proofErr w:type="spellStart"/>
      <w:r>
        <w:t>gleubigen</w:t>
      </w:r>
      <w:proofErr w:type="spellEnd"/>
      <w:r>
        <w:t xml:space="preserve">, deren </w:t>
      </w:r>
      <w:proofErr w:type="spellStart"/>
      <w:r>
        <w:t>gemeindt</w:t>
      </w:r>
      <w:proofErr w:type="spellEnd"/>
      <w:r>
        <w:t xml:space="preserve">, </w:t>
      </w:r>
      <w:proofErr w:type="spellStart"/>
      <w:r>
        <w:t>zucht</w:t>
      </w:r>
      <w:proofErr w:type="spellEnd"/>
      <w:r>
        <w:t xml:space="preserve"> und </w:t>
      </w:r>
      <w:proofErr w:type="spellStart"/>
      <w:r>
        <w:t>gemeinschaft</w:t>
      </w:r>
      <w:proofErr w:type="spellEnd"/>
      <w:r>
        <w:t xml:space="preserve">. </w:t>
      </w:r>
    </w:p>
    <w:p w14:paraId="4917D7AA" w14:textId="77777777" w:rsidR="00E9249F" w:rsidRDefault="00E9249F" w:rsidP="00E9249F">
      <w:pPr>
        <w:pStyle w:val="StandardWeb"/>
      </w:pPr>
      <w:r>
        <w:t xml:space="preserve">Des ist ja alle </w:t>
      </w:r>
      <w:proofErr w:type="spellStart"/>
      <w:r>
        <w:t>schrift</w:t>
      </w:r>
      <w:proofErr w:type="spellEnd"/>
      <w:r>
        <w:t xml:space="preserve"> voll, das in </w:t>
      </w:r>
      <w:proofErr w:type="spellStart"/>
      <w:r>
        <w:t>gottes</w:t>
      </w:r>
      <w:proofErr w:type="spellEnd"/>
      <w:r>
        <w:t xml:space="preserve"> </w:t>
      </w:r>
      <w:proofErr w:type="spellStart"/>
      <w:r>
        <w:t>gnad</w:t>
      </w:r>
      <w:proofErr w:type="spellEnd"/>
      <w:r>
        <w:t xml:space="preserve"> und </w:t>
      </w:r>
      <w:proofErr w:type="spellStart"/>
      <w:r>
        <w:t>pundt</w:t>
      </w:r>
      <w:proofErr w:type="spellEnd"/>
      <w:r>
        <w:t xml:space="preserve">, in </w:t>
      </w:r>
      <w:proofErr w:type="spellStart"/>
      <w:r>
        <w:t>gemeinschaft</w:t>
      </w:r>
      <w:proofErr w:type="spellEnd"/>
      <w:r>
        <w:t xml:space="preserve"> Christi und also </w:t>
      </w:r>
      <w:proofErr w:type="spellStart"/>
      <w:r>
        <w:t>gottes</w:t>
      </w:r>
      <w:proofErr w:type="spellEnd"/>
      <w:r>
        <w:t xml:space="preserve">, </w:t>
      </w:r>
      <w:proofErr w:type="spellStart"/>
      <w:r>
        <w:t>ware</w:t>
      </w:r>
      <w:proofErr w:type="spellEnd"/>
      <w:r>
        <w:t xml:space="preserve"> </w:t>
      </w:r>
      <w:proofErr w:type="spellStart"/>
      <w:r>
        <w:t>kinder</w:t>
      </w:r>
      <w:proofErr w:type="spellEnd"/>
      <w:r>
        <w:t xml:space="preserve"> und </w:t>
      </w:r>
      <w:proofErr w:type="spellStart"/>
      <w:r>
        <w:t>christen</w:t>
      </w:r>
      <w:proofErr w:type="spellEnd"/>
      <w:r>
        <w:t xml:space="preserve"> </w:t>
      </w:r>
      <w:proofErr w:type="spellStart"/>
      <w:r>
        <w:t>nit</w:t>
      </w:r>
      <w:proofErr w:type="spellEnd"/>
      <w:r>
        <w:t xml:space="preserve"> sein mögen (im werk nemlich, dann nach </w:t>
      </w:r>
      <w:proofErr w:type="spellStart"/>
      <w:r>
        <w:t>gottes</w:t>
      </w:r>
      <w:proofErr w:type="spellEnd"/>
      <w:r>
        <w:t xml:space="preserve"> </w:t>
      </w:r>
      <w:proofErr w:type="spellStart"/>
      <w:r>
        <w:t>wahl</w:t>
      </w:r>
      <w:proofErr w:type="spellEnd"/>
      <w:r>
        <w:t xml:space="preserve"> und </w:t>
      </w:r>
      <w:proofErr w:type="spellStart"/>
      <w:r>
        <w:t>anfang</w:t>
      </w:r>
      <w:proofErr w:type="spellEnd"/>
      <w:r>
        <w:t xml:space="preserve"> seiner </w:t>
      </w:r>
      <w:proofErr w:type="spellStart"/>
      <w:r>
        <w:t>gnaden</w:t>
      </w:r>
      <w:proofErr w:type="spellEnd"/>
      <w:r>
        <w:t xml:space="preserve"> haben wir in </w:t>
      </w:r>
      <w:proofErr w:type="spellStart"/>
      <w:r>
        <w:t>diser</w:t>
      </w:r>
      <w:proofErr w:type="spellEnd"/>
      <w:r>
        <w:t xml:space="preserve"> </w:t>
      </w:r>
      <w:proofErr w:type="spellStart"/>
      <w:r>
        <w:t>sachen</w:t>
      </w:r>
      <w:proofErr w:type="spellEnd"/>
      <w:r>
        <w:t xml:space="preserve"> </w:t>
      </w:r>
      <w:proofErr w:type="spellStart"/>
      <w:r>
        <w:t>nit</w:t>
      </w:r>
      <w:proofErr w:type="spellEnd"/>
      <w:r>
        <w:t xml:space="preserve"> zu reden, </w:t>
      </w:r>
      <w:proofErr w:type="spellStart"/>
      <w:r>
        <w:t>sonder</w:t>
      </w:r>
      <w:proofErr w:type="spellEnd"/>
      <w:r>
        <w:t xml:space="preserve"> </w:t>
      </w:r>
      <w:proofErr w:type="spellStart"/>
      <w:r>
        <w:t>solend</w:t>
      </w:r>
      <w:proofErr w:type="spellEnd"/>
      <w:r>
        <w:t xml:space="preserve"> </w:t>
      </w:r>
      <w:proofErr w:type="spellStart"/>
      <w:r>
        <w:t>solichs</w:t>
      </w:r>
      <w:proofErr w:type="spellEnd"/>
      <w:r>
        <w:t xml:space="preserve"> </w:t>
      </w:r>
      <w:proofErr w:type="spellStart"/>
      <w:r>
        <w:t>gott</w:t>
      </w:r>
      <w:proofErr w:type="spellEnd"/>
      <w:r>
        <w:t xml:space="preserve"> befehlen, und wir ein </w:t>
      </w:r>
      <w:proofErr w:type="spellStart"/>
      <w:r>
        <w:t>ieden</w:t>
      </w:r>
      <w:proofErr w:type="spellEnd"/>
      <w:r>
        <w:t xml:space="preserve"> baum nach seinen </w:t>
      </w:r>
      <w:proofErr w:type="spellStart"/>
      <w:r>
        <w:t>früchten</w:t>
      </w:r>
      <w:proofErr w:type="spellEnd"/>
      <w:r>
        <w:t xml:space="preserve"> erkennen) alle, die </w:t>
      </w:r>
      <w:proofErr w:type="spellStart"/>
      <w:r>
        <w:t>nit</w:t>
      </w:r>
      <w:proofErr w:type="spellEnd"/>
      <w:r>
        <w:t xml:space="preserve"> mit </w:t>
      </w:r>
      <w:proofErr w:type="spellStart"/>
      <w:r>
        <w:t>warem</w:t>
      </w:r>
      <w:proofErr w:type="spellEnd"/>
      <w:r>
        <w:t xml:space="preserve"> </w:t>
      </w:r>
      <w:proofErr w:type="spellStart"/>
      <w:r>
        <w:t>hertzen</w:t>
      </w:r>
      <w:proofErr w:type="spellEnd"/>
      <w:r>
        <w:t xml:space="preserve"> </w:t>
      </w:r>
      <w:proofErr w:type="spellStart"/>
      <w:r>
        <w:t>darumb</w:t>
      </w:r>
      <w:proofErr w:type="spellEnd"/>
      <w:r>
        <w:t xml:space="preserve"> bitten und darnach trachten, das sie allen worten und </w:t>
      </w:r>
      <w:proofErr w:type="spellStart"/>
      <w:r>
        <w:t>gepoten</w:t>
      </w:r>
      <w:proofErr w:type="spellEnd"/>
      <w:r>
        <w:t xml:space="preserve"> </w:t>
      </w:r>
      <w:proofErr w:type="spellStart"/>
      <w:r>
        <w:t>gottes</w:t>
      </w:r>
      <w:proofErr w:type="spellEnd"/>
      <w:r>
        <w:t xml:space="preserve"> </w:t>
      </w:r>
      <w:proofErr w:type="spellStart"/>
      <w:r>
        <w:t>geleben</w:t>
      </w:r>
      <w:proofErr w:type="spellEnd"/>
      <w:r>
        <w:t xml:space="preserve">, von dem weg seiner </w:t>
      </w:r>
      <w:proofErr w:type="spellStart"/>
      <w:r>
        <w:t>gepoten</w:t>
      </w:r>
      <w:proofErr w:type="spellEnd"/>
      <w:r>
        <w:t xml:space="preserve"> weder zur rechten noch zur linken abtreten, halten alles, was er </w:t>
      </w:r>
      <w:proofErr w:type="spellStart"/>
      <w:r>
        <w:t>befolhen</w:t>
      </w:r>
      <w:proofErr w:type="spellEnd"/>
      <w:r>
        <w:t xml:space="preserve">: einander lieben, wie uns Christus der </w:t>
      </w:r>
      <w:proofErr w:type="spellStart"/>
      <w:r>
        <w:t>herr</w:t>
      </w:r>
      <w:proofErr w:type="spellEnd"/>
      <w:r>
        <w:t xml:space="preserve"> liebet, eins seien, wie er und der </w:t>
      </w:r>
      <w:proofErr w:type="spellStart"/>
      <w:r>
        <w:t>vater</w:t>
      </w:r>
      <w:proofErr w:type="spellEnd"/>
      <w:r>
        <w:t xml:space="preserve"> eins sind, und einander dienen und helfen wie </w:t>
      </w:r>
      <w:proofErr w:type="spellStart"/>
      <w:r>
        <w:t>glider</w:t>
      </w:r>
      <w:proofErr w:type="spellEnd"/>
      <w:r>
        <w:t xml:space="preserve"> an einem leib. Es sind ja ernste </w:t>
      </w:r>
      <w:proofErr w:type="spellStart"/>
      <w:r>
        <w:t>wort</w:t>
      </w:r>
      <w:proofErr w:type="spellEnd"/>
      <w:r>
        <w:t xml:space="preserve">, das alle die, so </w:t>
      </w:r>
      <w:proofErr w:type="spellStart"/>
      <w:r>
        <w:t>ware</w:t>
      </w:r>
      <w:proofErr w:type="spellEnd"/>
      <w:r>
        <w:t xml:space="preserve"> christliche liebe </w:t>
      </w:r>
      <w:proofErr w:type="spellStart"/>
      <w:r>
        <w:t>nit</w:t>
      </w:r>
      <w:proofErr w:type="spellEnd"/>
      <w:r>
        <w:t xml:space="preserve"> zu allen </w:t>
      </w:r>
      <w:proofErr w:type="spellStart"/>
      <w:r>
        <w:t>menschen</w:t>
      </w:r>
      <w:proofErr w:type="spellEnd"/>
      <w:r>
        <w:t xml:space="preserve"> und besonders zu den </w:t>
      </w:r>
      <w:proofErr w:type="spellStart"/>
      <w:r>
        <w:t>hausgnossen</w:t>
      </w:r>
      <w:proofErr w:type="spellEnd"/>
      <w:r>
        <w:t xml:space="preserve"> des </w:t>
      </w:r>
      <w:proofErr w:type="spellStart"/>
      <w:r>
        <w:t>glaubens</w:t>
      </w:r>
      <w:proofErr w:type="spellEnd"/>
      <w:r>
        <w:t xml:space="preserve">, </w:t>
      </w:r>
      <w:proofErr w:type="spellStart"/>
      <w:r>
        <w:t>iren</w:t>
      </w:r>
      <w:proofErr w:type="spellEnd"/>
      <w:r>
        <w:t xml:space="preserve"> </w:t>
      </w:r>
      <w:proofErr w:type="spellStart"/>
      <w:r>
        <w:t>brüderen</w:t>
      </w:r>
      <w:proofErr w:type="spellEnd"/>
      <w:r>
        <w:t xml:space="preserve"> in </w:t>
      </w:r>
      <w:proofErr w:type="spellStart"/>
      <w:r>
        <w:t>gott</w:t>
      </w:r>
      <w:proofErr w:type="spellEnd"/>
      <w:r>
        <w:t xml:space="preserve"> und </w:t>
      </w:r>
      <w:proofErr w:type="spellStart"/>
      <w:r>
        <w:t>mitglideren</w:t>
      </w:r>
      <w:proofErr w:type="spellEnd"/>
      <w:r>
        <w:t xml:space="preserve"> Christi, haben, vor </w:t>
      </w:r>
      <w:proofErr w:type="spellStart"/>
      <w:r>
        <w:t>gott</w:t>
      </w:r>
      <w:proofErr w:type="spellEnd"/>
      <w:r>
        <w:t xml:space="preserve"> nichts sind, weder </w:t>
      </w:r>
      <w:proofErr w:type="spellStart"/>
      <w:r>
        <w:t>kinder</w:t>
      </w:r>
      <w:proofErr w:type="spellEnd"/>
      <w:r>
        <w:t xml:space="preserve"> </w:t>
      </w:r>
      <w:proofErr w:type="spellStart"/>
      <w:r>
        <w:t>gots</w:t>
      </w:r>
      <w:proofErr w:type="spellEnd"/>
      <w:r>
        <w:t xml:space="preserve">, noch </w:t>
      </w:r>
      <w:proofErr w:type="spellStart"/>
      <w:r>
        <w:t>glider</w:t>
      </w:r>
      <w:proofErr w:type="spellEnd"/>
      <w:r>
        <w:t xml:space="preserve"> Christi, </w:t>
      </w:r>
      <w:proofErr w:type="spellStart"/>
      <w:r>
        <w:t>sonder</w:t>
      </w:r>
      <w:proofErr w:type="spellEnd"/>
      <w:r>
        <w:t xml:space="preserve"> </w:t>
      </w:r>
      <w:proofErr w:type="spellStart"/>
      <w:r>
        <w:t>entfrembdet</w:t>
      </w:r>
      <w:proofErr w:type="spellEnd"/>
      <w:r>
        <w:t xml:space="preserve"> von </w:t>
      </w:r>
      <w:proofErr w:type="spellStart"/>
      <w:r>
        <w:t>gott</w:t>
      </w:r>
      <w:proofErr w:type="spellEnd"/>
      <w:r>
        <w:t xml:space="preserve"> und Christo und ewiger </w:t>
      </w:r>
      <w:proofErr w:type="spellStart"/>
      <w:r>
        <w:t>verdamnüß</w:t>
      </w:r>
      <w:proofErr w:type="spellEnd"/>
      <w:r>
        <w:t xml:space="preserve"> verpflichtet sind. </w:t>
      </w:r>
    </w:p>
    <w:p w14:paraId="32B96AED" w14:textId="77777777" w:rsidR="00E9249F" w:rsidRDefault="00E9249F" w:rsidP="00E9249F">
      <w:pPr>
        <w:pStyle w:val="StandardWeb"/>
      </w:pPr>
      <w:r>
        <w:t xml:space="preserve">Zum anderen, so wöllen als vor </w:t>
      </w:r>
      <w:proofErr w:type="spellStart"/>
      <w:r>
        <w:t>gott</w:t>
      </w:r>
      <w:proofErr w:type="spellEnd"/>
      <w:r>
        <w:t xml:space="preserve"> sehen in alle </w:t>
      </w:r>
      <w:proofErr w:type="spellStart"/>
      <w:r>
        <w:t>berümpten</w:t>
      </w:r>
      <w:proofErr w:type="spellEnd"/>
      <w:r>
        <w:t xml:space="preserve"> </w:t>
      </w:r>
      <w:proofErr w:type="spellStart"/>
      <w:r>
        <w:t>christen</w:t>
      </w:r>
      <w:proofErr w:type="spellEnd"/>
      <w:r>
        <w:t xml:space="preserve"> </w:t>
      </w:r>
      <w:proofErr w:type="spellStart"/>
      <w:r>
        <w:t>diser</w:t>
      </w:r>
      <w:proofErr w:type="spellEnd"/>
      <w:r>
        <w:t xml:space="preserve"> </w:t>
      </w:r>
      <w:proofErr w:type="spellStart"/>
      <w:r>
        <w:t>stadt</w:t>
      </w:r>
      <w:proofErr w:type="spellEnd"/>
      <w:r>
        <w:t xml:space="preserve"> und erkennen, wie </w:t>
      </w:r>
      <w:proofErr w:type="spellStart"/>
      <w:r>
        <w:t>fil</w:t>
      </w:r>
      <w:proofErr w:type="spellEnd"/>
      <w:r>
        <w:t xml:space="preserve"> deren seien, die solche </w:t>
      </w:r>
      <w:proofErr w:type="spellStart"/>
      <w:r>
        <w:t>kindtschaft</w:t>
      </w:r>
      <w:proofErr w:type="spellEnd"/>
      <w:r>
        <w:t xml:space="preserve">, liebe und </w:t>
      </w:r>
      <w:proofErr w:type="spellStart"/>
      <w:r>
        <w:t>gemeinschaft</w:t>
      </w:r>
      <w:proofErr w:type="spellEnd"/>
      <w:r>
        <w:t xml:space="preserve"> miteinander haben und solchen dienst zum ewigen leben einander beweisen, wie der </w:t>
      </w:r>
      <w:proofErr w:type="spellStart"/>
      <w:r>
        <w:t>herre</w:t>
      </w:r>
      <w:proofErr w:type="spellEnd"/>
      <w:r>
        <w:t xml:space="preserve"> Christus uns sein </w:t>
      </w:r>
      <w:proofErr w:type="spellStart"/>
      <w:r>
        <w:t>gemeinschaft</w:t>
      </w:r>
      <w:proofErr w:type="spellEnd"/>
      <w:r>
        <w:t xml:space="preserve"> </w:t>
      </w:r>
      <w:proofErr w:type="spellStart"/>
      <w:r>
        <w:t>anbeutet</w:t>
      </w:r>
      <w:proofErr w:type="spellEnd"/>
      <w:r>
        <w:t xml:space="preserve">, lieb und dienst </w:t>
      </w:r>
      <w:proofErr w:type="spellStart"/>
      <w:r>
        <w:t>bewisen</w:t>
      </w:r>
      <w:proofErr w:type="spellEnd"/>
      <w:r>
        <w:t xml:space="preserve"> hat und zu beweisen immer </w:t>
      </w:r>
      <w:proofErr w:type="spellStart"/>
      <w:r>
        <w:t>begeret</w:t>
      </w:r>
      <w:proofErr w:type="spellEnd"/>
      <w:r>
        <w:t xml:space="preserve"> </w:t>
      </w:r>
      <w:proofErr w:type="spellStart"/>
      <w:r>
        <w:t>unddenn</w:t>
      </w:r>
      <w:proofErr w:type="spellEnd"/>
      <w:r>
        <w:t xml:space="preserve"> auch zum höchsten erfordert, das wir einander lieben und einander lieb und dienst beweisen sollen. </w:t>
      </w:r>
    </w:p>
    <w:p w14:paraId="0E47DB98" w14:textId="77777777" w:rsidR="00E9249F" w:rsidRDefault="00E9249F" w:rsidP="00E9249F">
      <w:pPr>
        <w:pStyle w:val="StandardWeb"/>
      </w:pPr>
      <w:r>
        <w:t xml:space="preserve">Zum dritten, so erkennen, das so lang wir </w:t>
      </w:r>
      <w:proofErr w:type="spellStart"/>
      <w:r>
        <w:t>prediger</w:t>
      </w:r>
      <w:proofErr w:type="spellEnd"/>
      <w:r>
        <w:t xml:space="preserve"> und </w:t>
      </w:r>
      <w:proofErr w:type="spellStart"/>
      <w:r>
        <w:t>seelsorger</w:t>
      </w:r>
      <w:proofErr w:type="spellEnd"/>
      <w:r>
        <w:t xml:space="preserve"> </w:t>
      </w:r>
      <w:proofErr w:type="spellStart"/>
      <w:r>
        <w:t>nit</w:t>
      </w:r>
      <w:proofErr w:type="spellEnd"/>
      <w:r>
        <w:t xml:space="preserve"> mit allen denen </w:t>
      </w:r>
      <w:proofErr w:type="spellStart"/>
      <w:r>
        <w:t>mitlen</w:t>
      </w:r>
      <w:proofErr w:type="spellEnd"/>
      <w:r>
        <w:t xml:space="preserve"> und wegen, die der </w:t>
      </w:r>
      <w:proofErr w:type="spellStart"/>
      <w:r>
        <w:t>herr</w:t>
      </w:r>
      <w:proofErr w:type="spellEnd"/>
      <w:r>
        <w:t xml:space="preserve"> </w:t>
      </w:r>
      <w:proofErr w:type="spellStart"/>
      <w:r>
        <w:t>selb</w:t>
      </w:r>
      <w:proofErr w:type="spellEnd"/>
      <w:r>
        <w:t xml:space="preserve"> </w:t>
      </w:r>
      <w:proofErr w:type="spellStart"/>
      <w:r>
        <w:t>gepraucht</w:t>
      </w:r>
      <w:proofErr w:type="spellEnd"/>
      <w:r>
        <w:t xml:space="preserve"> und zu </w:t>
      </w:r>
      <w:proofErr w:type="spellStart"/>
      <w:r>
        <w:t>geprauchen</w:t>
      </w:r>
      <w:proofErr w:type="spellEnd"/>
      <w:r>
        <w:t xml:space="preserve"> </w:t>
      </w:r>
      <w:proofErr w:type="spellStart"/>
      <w:r>
        <w:t>gepoten</w:t>
      </w:r>
      <w:proofErr w:type="spellEnd"/>
      <w:r>
        <w:t xml:space="preserve"> hat, mit höchstem </w:t>
      </w:r>
      <w:proofErr w:type="spellStart"/>
      <w:r>
        <w:t>fleiß</w:t>
      </w:r>
      <w:proofErr w:type="spellEnd"/>
      <w:r>
        <w:t xml:space="preserve"> dahin arbeiten, das </w:t>
      </w:r>
      <w:proofErr w:type="spellStart"/>
      <w:r>
        <w:t>dise</w:t>
      </w:r>
      <w:proofErr w:type="spellEnd"/>
      <w:r>
        <w:t xml:space="preserve"> liebe Christi mit aller </w:t>
      </w:r>
      <w:proofErr w:type="spellStart"/>
      <w:r>
        <w:t>irer</w:t>
      </w:r>
      <w:proofErr w:type="spellEnd"/>
      <w:r>
        <w:t xml:space="preserve"> kraft und werken, das einige end des </w:t>
      </w:r>
      <w:proofErr w:type="spellStart"/>
      <w:r>
        <w:t>gantzen</w:t>
      </w:r>
      <w:proofErr w:type="spellEnd"/>
      <w:r>
        <w:t xml:space="preserve"> </w:t>
      </w:r>
      <w:proofErr w:type="spellStart"/>
      <w:r>
        <w:t>gsatzes</w:t>
      </w:r>
      <w:proofErr w:type="spellEnd"/>
      <w:r>
        <w:t xml:space="preserve"> und aller </w:t>
      </w:r>
      <w:proofErr w:type="spellStart"/>
      <w:r>
        <w:t>gnaden</w:t>
      </w:r>
      <w:proofErr w:type="spellEnd"/>
      <w:r>
        <w:t xml:space="preserve"> werken </w:t>
      </w:r>
      <w:proofErr w:type="spellStart"/>
      <w:r>
        <w:t>gottes</w:t>
      </w:r>
      <w:proofErr w:type="spellEnd"/>
      <w:r>
        <w:t xml:space="preserve">, der </w:t>
      </w:r>
      <w:proofErr w:type="spellStart"/>
      <w:r>
        <w:t>menschwerdung</w:t>
      </w:r>
      <w:proofErr w:type="spellEnd"/>
      <w:r>
        <w:t xml:space="preserve">, todt, </w:t>
      </w:r>
      <w:proofErr w:type="spellStart"/>
      <w:r>
        <w:t>ufferstendtnüß</w:t>
      </w:r>
      <w:proofErr w:type="spellEnd"/>
      <w:r>
        <w:t xml:space="preserve"> und ewigen </w:t>
      </w:r>
      <w:proofErr w:type="spellStart"/>
      <w:r>
        <w:t>reichs</w:t>
      </w:r>
      <w:proofErr w:type="spellEnd"/>
      <w:r>
        <w:t xml:space="preserve">, bei unseren </w:t>
      </w:r>
      <w:proofErr w:type="spellStart"/>
      <w:r>
        <w:t>leuten</w:t>
      </w:r>
      <w:proofErr w:type="spellEnd"/>
      <w:r>
        <w:t xml:space="preserve"> auch einmal thätlich </w:t>
      </w:r>
      <w:proofErr w:type="spellStart"/>
      <w:r>
        <w:t>erkandt</w:t>
      </w:r>
      <w:proofErr w:type="spellEnd"/>
      <w:r>
        <w:t xml:space="preserve"> und in </w:t>
      </w:r>
      <w:proofErr w:type="spellStart"/>
      <w:r>
        <w:t>ire</w:t>
      </w:r>
      <w:proofErr w:type="spellEnd"/>
      <w:r>
        <w:t xml:space="preserve"> </w:t>
      </w:r>
      <w:proofErr w:type="spellStart"/>
      <w:r>
        <w:t>ubung</w:t>
      </w:r>
      <w:proofErr w:type="spellEnd"/>
      <w:r>
        <w:t xml:space="preserve"> </w:t>
      </w:r>
      <w:proofErr w:type="spellStart"/>
      <w:r>
        <w:t>kome</w:t>
      </w:r>
      <w:proofErr w:type="spellEnd"/>
      <w:r>
        <w:t xml:space="preserve">, von unserem </w:t>
      </w:r>
      <w:proofErr w:type="spellStart"/>
      <w:r>
        <w:t>herren</w:t>
      </w:r>
      <w:proofErr w:type="spellEnd"/>
      <w:r>
        <w:t xml:space="preserve"> Christo des </w:t>
      </w:r>
      <w:proofErr w:type="spellStart"/>
      <w:r>
        <w:t>urteils</w:t>
      </w:r>
      <w:proofErr w:type="spellEnd"/>
      <w:r>
        <w:t xml:space="preserve"> </w:t>
      </w:r>
      <w:proofErr w:type="spellStart"/>
      <w:r>
        <w:t>gewüßlich</w:t>
      </w:r>
      <w:proofErr w:type="spellEnd"/>
      <w:r>
        <w:t xml:space="preserve"> zu erwarten haben, das er </w:t>
      </w:r>
      <w:proofErr w:type="spellStart"/>
      <w:r>
        <w:t>getrawen</w:t>
      </w:r>
      <w:proofErr w:type="spellEnd"/>
      <w:r>
        <w:t xml:space="preserve"> hat seinen </w:t>
      </w:r>
      <w:proofErr w:type="spellStart"/>
      <w:r>
        <w:t>ontrewen</w:t>
      </w:r>
      <w:proofErr w:type="spellEnd"/>
      <w:r>
        <w:t xml:space="preserve"> knechten und hirten, die sich </w:t>
      </w:r>
      <w:proofErr w:type="spellStart"/>
      <w:r>
        <w:t>selb</w:t>
      </w:r>
      <w:proofErr w:type="spellEnd"/>
      <w:r>
        <w:t xml:space="preserve"> und </w:t>
      </w:r>
      <w:proofErr w:type="spellStart"/>
      <w:r>
        <w:t>nit</w:t>
      </w:r>
      <w:proofErr w:type="spellEnd"/>
      <w:r>
        <w:t xml:space="preserve"> </w:t>
      </w:r>
      <w:proofErr w:type="spellStart"/>
      <w:r>
        <w:t>siene</w:t>
      </w:r>
      <w:proofErr w:type="spellEnd"/>
      <w:r>
        <w:t xml:space="preserve"> </w:t>
      </w:r>
      <w:proofErr w:type="spellStart"/>
      <w:r>
        <w:t>herdt</w:t>
      </w:r>
      <w:proofErr w:type="spellEnd"/>
      <w:r>
        <w:t xml:space="preserve"> weiden. </w:t>
      </w:r>
    </w:p>
    <w:p w14:paraId="75C0135B" w14:textId="77777777" w:rsidR="00E9249F" w:rsidRDefault="00E9249F" w:rsidP="00E9249F">
      <w:pPr>
        <w:pStyle w:val="StandardWeb"/>
      </w:pPr>
      <w:r>
        <w:t xml:space="preserve">Zum </w:t>
      </w:r>
      <w:proofErr w:type="spellStart"/>
      <w:r>
        <w:t>vierden</w:t>
      </w:r>
      <w:proofErr w:type="spellEnd"/>
      <w:r>
        <w:t xml:space="preserve">, so wöllen auch vor </w:t>
      </w:r>
      <w:proofErr w:type="spellStart"/>
      <w:r>
        <w:t>gott</w:t>
      </w:r>
      <w:proofErr w:type="spellEnd"/>
      <w:r>
        <w:t xml:space="preserve"> betrachten und </w:t>
      </w:r>
      <w:proofErr w:type="spellStart"/>
      <w:r>
        <w:t>behertzigen</w:t>
      </w:r>
      <w:proofErr w:type="spellEnd"/>
      <w:r>
        <w:t xml:space="preserve">, das der </w:t>
      </w:r>
      <w:proofErr w:type="spellStart"/>
      <w:r>
        <w:t>almechtig</w:t>
      </w:r>
      <w:proofErr w:type="spellEnd"/>
      <w:r>
        <w:t xml:space="preserve"> </w:t>
      </w:r>
      <w:proofErr w:type="spellStart"/>
      <w:r>
        <w:t>gott</w:t>
      </w:r>
      <w:proofErr w:type="spellEnd"/>
      <w:r>
        <w:t xml:space="preserve"> auch den </w:t>
      </w:r>
      <w:proofErr w:type="spellStart"/>
      <w:r>
        <w:t>obren</w:t>
      </w:r>
      <w:proofErr w:type="spellEnd"/>
      <w:r>
        <w:t xml:space="preserve"> das </w:t>
      </w:r>
      <w:proofErr w:type="spellStart"/>
      <w:r>
        <w:t>hirtenampt</w:t>
      </w:r>
      <w:proofErr w:type="spellEnd"/>
      <w:r>
        <w:t xml:space="preserve"> </w:t>
      </w:r>
      <w:proofErr w:type="spellStart"/>
      <w:r>
        <w:t>uber</w:t>
      </w:r>
      <w:proofErr w:type="spellEnd"/>
      <w:r>
        <w:t xml:space="preserve"> seine </w:t>
      </w:r>
      <w:proofErr w:type="spellStart"/>
      <w:r>
        <w:t>schaf</w:t>
      </w:r>
      <w:proofErr w:type="spellEnd"/>
      <w:r>
        <w:t xml:space="preserve"> </w:t>
      </w:r>
      <w:proofErr w:type="spellStart"/>
      <w:r>
        <w:t>befilhet</w:t>
      </w:r>
      <w:proofErr w:type="spellEnd"/>
      <w:r>
        <w:t xml:space="preserve"> und </w:t>
      </w:r>
      <w:proofErr w:type="spellStart"/>
      <w:r>
        <w:t>gepeutet</w:t>
      </w:r>
      <w:proofErr w:type="spellEnd"/>
      <w:r>
        <w:t xml:space="preserve">, das sie zum </w:t>
      </w:r>
      <w:proofErr w:type="spellStart"/>
      <w:r>
        <w:t>fordristen</w:t>
      </w:r>
      <w:proofErr w:type="spellEnd"/>
      <w:r>
        <w:t xml:space="preserve"> dahin regieren und arbeiten sollen, das er der recht </w:t>
      </w:r>
      <w:proofErr w:type="spellStart"/>
      <w:r>
        <w:t>oberherr</w:t>
      </w:r>
      <w:proofErr w:type="spellEnd"/>
      <w:r>
        <w:t xml:space="preserve"> und </w:t>
      </w:r>
      <w:proofErr w:type="spellStart"/>
      <w:r>
        <w:t>könig</w:t>
      </w:r>
      <w:proofErr w:type="spellEnd"/>
      <w:r>
        <w:t xml:space="preserve"> erkennet und gehalten werde. Dann kein </w:t>
      </w:r>
      <w:proofErr w:type="spellStart"/>
      <w:r>
        <w:t>gewalt</w:t>
      </w:r>
      <w:proofErr w:type="spellEnd"/>
      <w:r>
        <w:t xml:space="preserve"> </w:t>
      </w:r>
      <w:proofErr w:type="spellStart"/>
      <w:r>
        <w:t>iemant</w:t>
      </w:r>
      <w:proofErr w:type="spellEnd"/>
      <w:r>
        <w:t xml:space="preserve"> gegeben ist, dann allein zur </w:t>
      </w:r>
      <w:proofErr w:type="spellStart"/>
      <w:r>
        <w:t>besserung</w:t>
      </w:r>
      <w:proofErr w:type="spellEnd"/>
      <w:r>
        <w:t xml:space="preserve">. </w:t>
      </w:r>
    </w:p>
    <w:p w14:paraId="64B392A7" w14:textId="77777777" w:rsidR="00E9249F" w:rsidRDefault="00E9249F" w:rsidP="00E9249F">
      <w:pPr>
        <w:pStyle w:val="StandardWeb"/>
      </w:pPr>
      <w:r>
        <w:t xml:space="preserve">Zum fünften, so wöllend die h. </w:t>
      </w:r>
      <w:proofErr w:type="spellStart"/>
      <w:r>
        <w:t>schrift</w:t>
      </w:r>
      <w:proofErr w:type="spellEnd"/>
      <w:r>
        <w:t xml:space="preserve"> und alle </w:t>
      </w:r>
      <w:proofErr w:type="spellStart"/>
      <w:r>
        <w:t>vernunft</w:t>
      </w:r>
      <w:proofErr w:type="spellEnd"/>
      <w:r>
        <w:t xml:space="preserve">, ja auch die </w:t>
      </w:r>
      <w:proofErr w:type="spellStart"/>
      <w:r>
        <w:t>art</w:t>
      </w:r>
      <w:proofErr w:type="spellEnd"/>
      <w:r>
        <w:t xml:space="preserve"> der </w:t>
      </w:r>
      <w:proofErr w:type="spellStart"/>
      <w:r>
        <w:t>onvernünftigen</w:t>
      </w:r>
      <w:proofErr w:type="spellEnd"/>
      <w:r>
        <w:t xml:space="preserve"> </w:t>
      </w:r>
      <w:proofErr w:type="spellStart"/>
      <w:r>
        <w:t>tier</w:t>
      </w:r>
      <w:proofErr w:type="spellEnd"/>
      <w:r>
        <w:t xml:space="preserve"> recht ansehen und betrachten und </w:t>
      </w:r>
      <w:proofErr w:type="spellStart"/>
      <w:r>
        <w:t>darauß</w:t>
      </w:r>
      <w:proofErr w:type="spellEnd"/>
      <w:r>
        <w:t xml:space="preserve"> erkennen, daß keine ewige </w:t>
      </w:r>
      <w:proofErr w:type="spellStart"/>
      <w:r>
        <w:t>ware</w:t>
      </w:r>
      <w:proofErr w:type="spellEnd"/>
      <w:r>
        <w:t xml:space="preserve"> liebe </w:t>
      </w:r>
      <w:proofErr w:type="spellStart"/>
      <w:r>
        <w:t>mage</w:t>
      </w:r>
      <w:proofErr w:type="spellEnd"/>
      <w:r>
        <w:t xml:space="preserve"> sein </w:t>
      </w:r>
      <w:proofErr w:type="spellStart"/>
      <w:r>
        <w:t>zwischent</w:t>
      </w:r>
      <w:proofErr w:type="spellEnd"/>
      <w:r>
        <w:t xml:space="preserve"> denen </w:t>
      </w:r>
      <w:proofErr w:type="spellStart"/>
      <w:r>
        <w:t>menschen</w:t>
      </w:r>
      <w:proofErr w:type="spellEnd"/>
      <w:r>
        <w:t xml:space="preserve"> noch </w:t>
      </w:r>
      <w:proofErr w:type="spellStart"/>
      <w:r>
        <w:t>tieren</w:t>
      </w:r>
      <w:proofErr w:type="spellEnd"/>
      <w:r>
        <w:t xml:space="preserve">, die sich </w:t>
      </w:r>
      <w:proofErr w:type="spellStart"/>
      <w:r>
        <w:t>nit</w:t>
      </w:r>
      <w:proofErr w:type="spellEnd"/>
      <w:r>
        <w:t xml:space="preserve"> gern </w:t>
      </w:r>
      <w:proofErr w:type="spellStart"/>
      <w:r>
        <w:t>zusamen</w:t>
      </w:r>
      <w:proofErr w:type="spellEnd"/>
      <w:r>
        <w:t xml:space="preserve"> halten und einander zu allem frommen und </w:t>
      </w:r>
      <w:proofErr w:type="spellStart"/>
      <w:r>
        <w:t>ergetzung</w:t>
      </w:r>
      <w:proofErr w:type="spellEnd"/>
      <w:r>
        <w:t xml:space="preserve"> zu dienen, besonderen </w:t>
      </w:r>
      <w:proofErr w:type="spellStart"/>
      <w:r>
        <w:t>lust</w:t>
      </w:r>
      <w:proofErr w:type="spellEnd"/>
      <w:r>
        <w:t xml:space="preserve"> und willen haben und beweisen. </w:t>
      </w:r>
    </w:p>
    <w:p w14:paraId="580DEF9A" w14:textId="77777777" w:rsidR="00E9249F" w:rsidRDefault="00E9249F" w:rsidP="00E9249F">
      <w:pPr>
        <w:pStyle w:val="StandardWeb"/>
      </w:pPr>
      <w:r>
        <w:t xml:space="preserve">Zum sechsten erkennen und bedenken, das das allerhöchste, </w:t>
      </w:r>
      <w:proofErr w:type="spellStart"/>
      <w:r>
        <w:t>notigste</w:t>
      </w:r>
      <w:proofErr w:type="spellEnd"/>
      <w:r>
        <w:t xml:space="preserve"> und </w:t>
      </w:r>
      <w:proofErr w:type="spellStart"/>
      <w:r>
        <w:t>heilsameste</w:t>
      </w:r>
      <w:proofErr w:type="spellEnd"/>
      <w:r>
        <w:t xml:space="preserve"> werk ist christlicher liebe, einander im glauben und der liebe </w:t>
      </w:r>
      <w:proofErr w:type="spellStart"/>
      <w:r>
        <w:t>stätigs</w:t>
      </w:r>
      <w:proofErr w:type="spellEnd"/>
      <w:r>
        <w:t xml:space="preserve"> </w:t>
      </w:r>
      <w:proofErr w:type="spellStart"/>
      <w:r>
        <w:t>erbawen</w:t>
      </w:r>
      <w:proofErr w:type="spellEnd"/>
      <w:r>
        <w:t xml:space="preserve"> und bessern mit allen christlichen, </w:t>
      </w:r>
      <w:proofErr w:type="spellStart"/>
      <w:r>
        <w:t>freuntlichen</w:t>
      </w:r>
      <w:proofErr w:type="spellEnd"/>
      <w:r>
        <w:t xml:space="preserve"> </w:t>
      </w:r>
      <w:proofErr w:type="spellStart"/>
      <w:r>
        <w:t>gesprechen</w:t>
      </w:r>
      <w:proofErr w:type="spellEnd"/>
      <w:r>
        <w:t xml:space="preserve"> </w:t>
      </w:r>
      <w:proofErr w:type="spellStart"/>
      <w:r>
        <w:t>underrichten</w:t>
      </w:r>
      <w:proofErr w:type="spellEnd"/>
      <w:r>
        <w:t xml:space="preserve">, </w:t>
      </w:r>
      <w:proofErr w:type="spellStart"/>
      <w:r>
        <w:t>ermanen</w:t>
      </w:r>
      <w:proofErr w:type="spellEnd"/>
      <w:r>
        <w:t xml:space="preserve">, warnen, strafe, trösten, anhalten. </w:t>
      </w:r>
    </w:p>
    <w:p w14:paraId="29ADC61B" w14:textId="77777777" w:rsidR="00E9249F" w:rsidRDefault="00E9249F" w:rsidP="00E9249F">
      <w:pPr>
        <w:pStyle w:val="StandardWeb"/>
      </w:pPr>
      <w:r>
        <w:t xml:space="preserve">Man besehe und </w:t>
      </w:r>
      <w:proofErr w:type="spellStart"/>
      <w:r>
        <w:t>erwege</w:t>
      </w:r>
      <w:proofErr w:type="spellEnd"/>
      <w:r>
        <w:t xml:space="preserve">, wie der </w:t>
      </w:r>
      <w:proofErr w:type="spellStart"/>
      <w:r>
        <w:t>herr</w:t>
      </w:r>
      <w:proofErr w:type="spellEnd"/>
      <w:r>
        <w:t xml:space="preserve">, wie die lieben </w:t>
      </w:r>
      <w:proofErr w:type="spellStart"/>
      <w:r>
        <w:t>apostel</w:t>
      </w:r>
      <w:proofErr w:type="spellEnd"/>
      <w:r>
        <w:t xml:space="preserve"> und alle </w:t>
      </w:r>
      <w:proofErr w:type="spellStart"/>
      <w:r>
        <w:t>ware</w:t>
      </w:r>
      <w:proofErr w:type="spellEnd"/>
      <w:r>
        <w:t xml:space="preserve"> </w:t>
      </w:r>
      <w:proofErr w:type="spellStart"/>
      <w:r>
        <w:t>christen</w:t>
      </w:r>
      <w:proofErr w:type="spellEnd"/>
      <w:r>
        <w:t xml:space="preserve"> und </w:t>
      </w:r>
      <w:proofErr w:type="spellStart"/>
      <w:r>
        <w:t>kinder</w:t>
      </w:r>
      <w:proofErr w:type="spellEnd"/>
      <w:r>
        <w:t xml:space="preserve"> </w:t>
      </w:r>
      <w:proofErr w:type="spellStart"/>
      <w:r>
        <w:t>gottes</w:t>
      </w:r>
      <w:proofErr w:type="spellEnd"/>
      <w:r>
        <w:t xml:space="preserve"> </w:t>
      </w:r>
      <w:proofErr w:type="spellStart"/>
      <w:r>
        <w:t>diß</w:t>
      </w:r>
      <w:proofErr w:type="spellEnd"/>
      <w:r>
        <w:t xml:space="preserve"> werk gelehret, </w:t>
      </w:r>
      <w:proofErr w:type="spellStart"/>
      <w:r>
        <w:t>erfordret</w:t>
      </w:r>
      <w:proofErr w:type="spellEnd"/>
      <w:r>
        <w:t xml:space="preserve"> und </w:t>
      </w:r>
      <w:proofErr w:type="spellStart"/>
      <w:r>
        <w:t>selbgetriben</w:t>
      </w:r>
      <w:proofErr w:type="spellEnd"/>
      <w:r>
        <w:t xml:space="preserve"> haben: und </w:t>
      </w:r>
      <w:proofErr w:type="spellStart"/>
      <w:r>
        <w:t>dißhalben</w:t>
      </w:r>
      <w:proofErr w:type="spellEnd"/>
      <w:r>
        <w:t xml:space="preserve"> so </w:t>
      </w:r>
      <w:proofErr w:type="spellStart"/>
      <w:r>
        <w:t>fil</w:t>
      </w:r>
      <w:proofErr w:type="spellEnd"/>
      <w:r>
        <w:t xml:space="preserve"> und gern leiblich </w:t>
      </w:r>
      <w:proofErr w:type="spellStart"/>
      <w:r>
        <w:t>zun</w:t>
      </w:r>
      <w:proofErr w:type="spellEnd"/>
      <w:r>
        <w:t xml:space="preserve"> </w:t>
      </w:r>
      <w:proofErr w:type="spellStart"/>
      <w:r>
        <w:t>leuten</w:t>
      </w:r>
      <w:proofErr w:type="spellEnd"/>
      <w:r>
        <w:t xml:space="preserve"> kommen, </w:t>
      </w:r>
      <w:proofErr w:type="spellStart"/>
      <w:r>
        <w:t>kuntschaft</w:t>
      </w:r>
      <w:proofErr w:type="spellEnd"/>
      <w:r>
        <w:t xml:space="preserve"> und </w:t>
      </w:r>
      <w:proofErr w:type="spellStart"/>
      <w:r>
        <w:t>freuntschaft</w:t>
      </w:r>
      <w:proofErr w:type="spellEnd"/>
      <w:r>
        <w:t xml:space="preserve"> mit </w:t>
      </w:r>
      <w:proofErr w:type="spellStart"/>
      <w:r>
        <w:t>inen</w:t>
      </w:r>
      <w:proofErr w:type="spellEnd"/>
      <w:r>
        <w:t xml:space="preserve"> gemacht im </w:t>
      </w:r>
      <w:proofErr w:type="spellStart"/>
      <w:r>
        <w:t>herren</w:t>
      </w:r>
      <w:proofErr w:type="spellEnd"/>
      <w:r>
        <w:t xml:space="preserve"> und die selbige mit allen dem, so sie immer </w:t>
      </w:r>
      <w:proofErr w:type="spellStart"/>
      <w:r>
        <w:t>konnent</w:t>
      </w:r>
      <w:proofErr w:type="spellEnd"/>
      <w:r>
        <w:t xml:space="preserve">, </w:t>
      </w:r>
      <w:proofErr w:type="spellStart"/>
      <w:r>
        <w:t>gefordret</w:t>
      </w:r>
      <w:proofErr w:type="spellEnd"/>
      <w:r>
        <w:t xml:space="preserve"> und gemehret haben. </w:t>
      </w:r>
    </w:p>
    <w:p w14:paraId="0A95C783" w14:textId="77777777" w:rsidR="00E9249F" w:rsidRDefault="00E9249F" w:rsidP="00E9249F">
      <w:pPr>
        <w:pStyle w:val="StandardWeb"/>
      </w:pPr>
      <w:r>
        <w:t xml:space="preserve">Man lese und bedenk, </w:t>
      </w:r>
      <w:proofErr w:type="spellStart"/>
      <w:r>
        <w:t>wa</w:t>
      </w:r>
      <w:proofErr w:type="spellEnd"/>
      <w:r>
        <w:t xml:space="preserve"> zu der </w:t>
      </w:r>
      <w:proofErr w:type="spellStart"/>
      <w:r>
        <w:t>herr</w:t>
      </w:r>
      <w:proofErr w:type="spellEnd"/>
      <w:r>
        <w:t xml:space="preserve"> seine </w:t>
      </w:r>
      <w:proofErr w:type="spellStart"/>
      <w:r>
        <w:t>zwelf</w:t>
      </w:r>
      <w:proofErr w:type="spellEnd"/>
      <w:r>
        <w:t xml:space="preserve"> und </w:t>
      </w:r>
      <w:proofErr w:type="spellStart"/>
      <w:r>
        <w:t>sibentzig</w:t>
      </w:r>
      <w:proofErr w:type="spellEnd"/>
      <w:r>
        <w:t xml:space="preserve"> jünger und andere besondere geliebten zu im gezogen und was er mit </w:t>
      </w:r>
      <w:proofErr w:type="spellStart"/>
      <w:r>
        <w:t>inen</w:t>
      </w:r>
      <w:proofErr w:type="spellEnd"/>
      <w:r>
        <w:t xml:space="preserve"> </w:t>
      </w:r>
      <w:proofErr w:type="spellStart"/>
      <w:r>
        <w:t>gehandlet</w:t>
      </w:r>
      <w:proofErr w:type="spellEnd"/>
      <w:r>
        <w:t xml:space="preserve"> habe. </w:t>
      </w:r>
    </w:p>
    <w:p w14:paraId="2F13ADEE" w14:textId="77777777" w:rsidR="00E9249F" w:rsidRDefault="00E9249F" w:rsidP="00E9249F">
      <w:pPr>
        <w:pStyle w:val="StandardWeb"/>
      </w:pPr>
      <w:r>
        <w:t xml:space="preserve">Man sehe und </w:t>
      </w:r>
      <w:proofErr w:type="spellStart"/>
      <w:r>
        <w:t>erwege</w:t>
      </w:r>
      <w:proofErr w:type="spellEnd"/>
      <w:r>
        <w:t xml:space="preserve">, wie die </w:t>
      </w:r>
      <w:proofErr w:type="spellStart"/>
      <w:r>
        <w:t>apostel</w:t>
      </w:r>
      <w:proofErr w:type="spellEnd"/>
      <w:r>
        <w:t xml:space="preserve">, die ersten </w:t>
      </w:r>
      <w:proofErr w:type="spellStart"/>
      <w:r>
        <w:t>kirchen</w:t>
      </w:r>
      <w:proofErr w:type="spellEnd"/>
      <w:r>
        <w:t xml:space="preserve"> und alle heiligen </w:t>
      </w:r>
      <w:proofErr w:type="spellStart"/>
      <w:r>
        <w:t>ie</w:t>
      </w:r>
      <w:proofErr w:type="spellEnd"/>
      <w:r>
        <w:t xml:space="preserve"> </w:t>
      </w:r>
      <w:proofErr w:type="spellStart"/>
      <w:r>
        <w:t>welten</w:t>
      </w:r>
      <w:proofErr w:type="spellEnd"/>
      <w:r>
        <w:t xml:space="preserve"> </w:t>
      </w:r>
      <w:proofErr w:type="spellStart"/>
      <w:r>
        <w:t>ire</w:t>
      </w:r>
      <w:proofErr w:type="spellEnd"/>
      <w:r>
        <w:t xml:space="preserve"> </w:t>
      </w:r>
      <w:proofErr w:type="spellStart"/>
      <w:r>
        <w:t>ware</w:t>
      </w:r>
      <w:proofErr w:type="spellEnd"/>
      <w:r>
        <w:t xml:space="preserve"> lieb und </w:t>
      </w:r>
      <w:proofErr w:type="spellStart"/>
      <w:r>
        <w:t>einigs</w:t>
      </w:r>
      <w:proofErr w:type="spellEnd"/>
      <w:r>
        <w:t xml:space="preserve"> </w:t>
      </w:r>
      <w:proofErr w:type="spellStart"/>
      <w:r>
        <w:t>hertz</w:t>
      </w:r>
      <w:proofErr w:type="spellEnd"/>
      <w:r>
        <w:t xml:space="preserve"> und </w:t>
      </w:r>
      <w:proofErr w:type="spellStart"/>
      <w:r>
        <w:t>seel</w:t>
      </w:r>
      <w:proofErr w:type="spellEnd"/>
      <w:r>
        <w:t xml:space="preserve"> im </w:t>
      </w:r>
      <w:proofErr w:type="spellStart"/>
      <w:r>
        <w:t>herren</w:t>
      </w:r>
      <w:proofErr w:type="spellEnd"/>
      <w:r>
        <w:t xml:space="preserve"> </w:t>
      </w:r>
      <w:proofErr w:type="spellStart"/>
      <w:r>
        <w:t>darmit</w:t>
      </w:r>
      <w:proofErr w:type="spellEnd"/>
      <w:r>
        <w:t xml:space="preserve"> erzeiget und </w:t>
      </w:r>
      <w:proofErr w:type="spellStart"/>
      <w:r>
        <w:t>bewisen</w:t>
      </w:r>
      <w:proofErr w:type="spellEnd"/>
      <w:r>
        <w:t xml:space="preserve"> haben, das sie, wo und so oft </w:t>
      </w:r>
      <w:proofErr w:type="spellStart"/>
      <w:r>
        <w:t>inen</w:t>
      </w:r>
      <w:proofErr w:type="spellEnd"/>
      <w:r>
        <w:t xml:space="preserve"> möglich gewesen, sind </w:t>
      </w:r>
      <w:proofErr w:type="spellStart"/>
      <w:r>
        <w:t>zusamen</w:t>
      </w:r>
      <w:proofErr w:type="spellEnd"/>
      <w:r>
        <w:t xml:space="preserve"> </w:t>
      </w:r>
      <w:proofErr w:type="spellStart"/>
      <w:r>
        <w:t>konnen</w:t>
      </w:r>
      <w:proofErr w:type="spellEnd"/>
      <w:r>
        <w:t xml:space="preserve">, oft </w:t>
      </w:r>
      <w:proofErr w:type="spellStart"/>
      <w:r>
        <w:t>uber</w:t>
      </w:r>
      <w:proofErr w:type="spellEnd"/>
      <w:r>
        <w:t xml:space="preserve"> </w:t>
      </w:r>
      <w:proofErr w:type="spellStart"/>
      <w:r>
        <w:t>ferre</w:t>
      </w:r>
      <w:proofErr w:type="spellEnd"/>
      <w:r>
        <w:t xml:space="preserve"> </w:t>
      </w:r>
      <w:proofErr w:type="spellStart"/>
      <w:r>
        <w:t>möher</w:t>
      </w:r>
      <w:proofErr w:type="spellEnd"/>
      <w:r>
        <w:t xml:space="preserve"> und </w:t>
      </w:r>
      <w:proofErr w:type="spellStart"/>
      <w:r>
        <w:t>land</w:t>
      </w:r>
      <w:proofErr w:type="spellEnd"/>
      <w:r>
        <w:t xml:space="preserve">, uff das sie sich mit dem </w:t>
      </w:r>
      <w:proofErr w:type="spellStart"/>
      <w:r>
        <w:t>wort</w:t>
      </w:r>
      <w:proofErr w:type="spellEnd"/>
      <w:r>
        <w:t xml:space="preserve"> </w:t>
      </w:r>
      <w:proofErr w:type="spellStart"/>
      <w:r>
        <w:t>gottes</w:t>
      </w:r>
      <w:proofErr w:type="spellEnd"/>
      <w:r>
        <w:t xml:space="preserve"> in aller </w:t>
      </w:r>
      <w:proofErr w:type="spellStart"/>
      <w:r>
        <w:t>gotsäligkeit</w:t>
      </w:r>
      <w:proofErr w:type="spellEnd"/>
      <w:r>
        <w:t xml:space="preserve"> möchten </w:t>
      </w:r>
      <w:proofErr w:type="spellStart"/>
      <w:r>
        <w:t>erbawen</w:t>
      </w:r>
      <w:proofErr w:type="spellEnd"/>
      <w:r>
        <w:t xml:space="preserve"> und </w:t>
      </w:r>
      <w:proofErr w:type="spellStart"/>
      <w:r>
        <w:t>ire</w:t>
      </w:r>
      <w:proofErr w:type="spellEnd"/>
      <w:r>
        <w:t xml:space="preserve"> </w:t>
      </w:r>
      <w:proofErr w:type="spellStart"/>
      <w:r>
        <w:t>gottes</w:t>
      </w:r>
      <w:proofErr w:type="spellEnd"/>
      <w:r>
        <w:t xml:space="preserve"> gaben mit einander teilen. </w:t>
      </w:r>
    </w:p>
    <w:p w14:paraId="210445ED" w14:textId="77777777" w:rsidR="00E9249F" w:rsidRDefault="00E9249F" w:rsidP="00E9249F">
      <w:pPr>
        <w:pStyle w:val="StandardWeb"/>
      </w:pPr>
      <w:r>
        <w:t xml:space="preserve">Man lese doch das </w:t>
      </w:r>
      <w:proofErr w:type="spellStart"/>
      <w:r>
        <w:t>gantz</w:t>
      </w:r>
      <w:proofErr w:type="spellEnd"/>
      <w:r>
        <w:t xml:space="preserve"> </w:t>
      </w:r>
      <w:proofErr w:type="spellStart"/>
      <w:r>
        <w:t>evangeli</w:t>
      </w:r>
      <w:proofErr w:type="spellEnd"/>
      <w:r>
        <w:t xml:space="preserve"> und </w:t>
      </w:r>
      <w:proofErr w:type="spellStart"/>
      <w:r>
        <w:t>schrift</w:t>
      </w:r>
      <w:proofErr w:type="spellEnd"/>
      <w:r>
        <w:t xml:space="preserve"> der </w:t>
      </w:r>
      <w:proofErr w:type="spellStart"/>
      <w:r>
        <w:t>apostel</w:t>
      </w:r>
      <w:proofErr w:type="spellEnd"/>
      <w:r>
        <w:t xml:space="preserve"> und sehe, ob der </w:t>
      </w:r>
      <w:proofErr w:type="spellStart"/>
      <w:r>
        <w:t>herre</w:t>
      </w:r>
      <w:proofErr w:type="spellEnd"/>
      <w:r>
        <w:t xml:space="preserve"> und die </w:t>
      </w:r>
      <w:proofErr w:type="spellStart"/>
      <w:r>
        <w:t>apostel</w:t>
      </w:r>
      <w:proofErr w:type="spellEnd"/>
      <w:r>
        <w:t xml:space="preserve"> </w:t>
      </w:r>
      <w:proofErr w:type="spellStart"/>
      <w:r>
        <w:t>nit</w:t>
      </w:r>
      <w:proofErr w:type="spellEnd"/>
      <w:r>
        <w:t xml:space="preserve"> </w:t>
      </w:r>
      <w:proofErr w:type="spellStart"/>
      <w:r>
        <w:t>fil</w:t>
      </w:r>
      <w:proofErr w:type="spellEnd"/>
      <w:r>
        <w:t xml:space="preserve"> </w:t>
      </w:r>
      <w:proofErr w:type="spellStart"/>
      <w:r>
        <w:t>mer</w:t>
      </w:r>
      <w:proofErr w:type="spellEnd"/>
      <w:r>
        <w:t xml:space="preserve"> christlicher </w:t>
      </w:r>
      <w:proofErr w:type="spellStart"/>
      <w:r>
        <w:t>gespräch</w:t>
      </w:r>
      <w:proofErr w:type="spellEnd"/>
      <w:r>
        <w:t xml:space="preserve"> und </w:t>
      </w:r>
      <w:proofErr w:type="spellStart"/>
      <w:r>
        <w:t>underrichtung</w:t>
      </w:r>
      <w:proofErr w:type="spellEnd"/>
      <w:r>
        <w:t xml:space="preserve">, da </w:t>
      </w:r>
      <w:proofErr w:type="spellStart"/>
      <w:r>
        <w:t>ieder</w:t>
      </w:r>
      <w:proofErr w:type="spellEnd"/>
      <w:r>
        <w:t xml:space="preserve"> sein </w:t>
      </w:r>
      <w:proofErr w:type="spellStart"/>
      <w:r>
        <w:t>notturft</w:t>
      </w:r>
      <w:proofErr w:type="spellEnd"/>
      <w:r>
        <w:t xml:space="preserve"> hat fragen und reden mögen, geübt haben, dann der gemeinen predigen </w:t>
      </w:r>
      <w:proofErr w:type="spellStart"/>
      <w:r>
        <w:t>gethon</w:t>
      </w:r>
      <w:proofErr w:type="spellEnd"/>
      <w:r>
        <w:t xml:space="preserve"> on </w:t>
      </w:r>
      <w:proofErr w:type="spellStart"/>
      <w:r>
        <w:t>soliche</w:t>
      </w:r>
      <w:proofErr w:type="spellEnd"/>
      <w:r>
        <w:t xml:space="preserve"> </w:t>
      </w:r>
      <w:proofErr w:type="spellStart"/>
      <w:r>
        <w:t>gespräche</w:t>
      </w:r>
      <w:proofErr w:type="spellEnd"/>
      <w:r>
        <w:t xml:space="preserve">. </w:t>
      </w:r>
    </w:p>
    <w:p w14:paraId="3BFB4CFF" w14:textId="77777777" w:rsidR="00E9249F" w:rsidRDefault="00E9249F" w:rsidP="00E9249F">
      <w:pPr>
        <w:pStyle w:val="StandardWeb"/>
      </w:pPr>
      <w:r>
        <w:t xml:space="preserve">Dieweil nun dem allen also ist, so werden u. g. h. solche christliche </w:t>
      </w:r>
      <w:proofErr w:type="spellStart"/>
      <w:r>
        <w:t>versamlungen</w:t>
      </w:r>
      <w:proofErr w:type="spellEnd"/>
      <w:r>
        <w:t xml:space="preserve"> und </w:t>
      </w:r>
      <w:proofErr w:type="spellStart"/>
      <w:r>
        <w:t>gespräche</w:t>
      </w:r>
      <w:proofErr w:type="spellEnd"/>
      <w:r>
        <w:t xml:space="preserve"> nimmer mehr </w:t>
      </w:r>
      <w:proofErr w:type="spellStart"/>
      <w:r>
        <w:t>verpieten</w:t>
      </w:r>
      <w:proofErr w:type="spellEnd"/>
      <w:r>
        <w:t xml:space="preserve"> mögen on offenbares strackes </w:t>
      </w:r>
      <w:proofErr w:type="spellStart"/>
      <w:r>
        <w:t>verpieten</w:t>
      </w:r>
      <w:proofErr w:type="spellEnd"/>
      <w:r>
        <w:t xml:space="preserve"> </w:t>
      </w:r>
      <w:proofErr w:type="spellStart"/>
      <w:r>
        <w:t>götlichs</w:t>
      </w:r>
      <w:proofErr w:type="spellEnd"/>
      <w:r>
        <w:t xml:space="preserve"> </w:t>
      </w:r>
      <w:proofErr w:type="spellStart"/>
      <w:r>
        <w:t>gepots</w:t>
      </w:r>
      <w:proofErr w:type="spellEnd"/>
      <w:r>
        <w:t xml:space="preserve"> und </w:t>
      </w:r>
      <w:proofErr w:type="spellStart"/>
      <w:r>
        <w:t>werks</w:t>
      </w:r>
      <w:proofErr w:type="spellEnd"/>
      <w:r>
        <w:t xml:space="preserve">, da durch sie dann den </w:t>
      </w:r>
      <w:proofErr w:type="spellStart"/>
      <w:r>
        <w:t>schweristen</w:t>
      </w:r>
      <w:proofErr w:type="spellEnd"/>
      <w:r>
        <w:t xml:space="preserve"> </w:t>
      </w:r>
      <w:proofErr w:type="spellStart"/>
      <w:r>
        <w:t>zorn</w:t>
      </w:r>
      <w:proofErr w:type="spellEnd"/>
      <w:r>
        <w:t xml:space="preserve"> </w:t>
      </w:r>
      <w:proofErr w:type="spellStart"/>
      <w:r>
        <w:t>gottes</w:t>
      </w:r>
      <w:proofErr w:type="spellEnd"/>
      <w:r>
        <w:t xml:space="preserve"> </w:t>
      </w:r>
      <w:proofErr w:type="spellStart"/>
      <w:r>
        <w:t>uber</w:t>
      </w:r>
      <w:proofErr w:type="spellEnd"/>
      <w:r>
        <w:t xml:space="preserve"> sich und </w:t>
      </w:r>
      <w:proofErr w:type="spellStart"/>
      <w:r>
        <w:t>uber</w:t>
      </w:r>
      <w:proofErr w:type="spellEnd"/>
      <w:r>
        <w:t xml:space="preserve"> die </w:t>
      </w:r>
      <w:proofErr w:type="spellStart"/>
      <w:r>
        <w:t>stadt</w:t>
      </w:r>
      <w:proofErr w:type="spellEnd"/>
      <w:r>
        <w:t xml:space="preserve"> führen würden, des sich dann auch alle </w:t>
      </w:r>
      <w:proofErr w:type="spellStart"/>
      <w:r>
        <w:t>prediger</w:t>
      </w:r>
      <w:proofErr w:type="spellEnd"/>
      <w:r>
        <w:t xml:space="preserve"> und </w:t>
      </w:r>
      <w:proofErr w:type="spellStart"/>
      <w:r>
        <w:t>christen</w:t>
      </w:r>
      <w:proofErr w:type="spellEnd"/>
      <w:r>
        <w:t xml:space="preserve"> würden teilhaftig machen, </w:t>
      </w:r>
      <w:proofErr w:type="spellStart"/>
      <w:r>
        <w:t>wa</w:t>
      </w:r>
      <w:proofErr w:type="spellEnd"/>
      <w:r>
        <w:t xml:space="preserve"> sie darein </w:t>
      </w:r>
      <w:proofErr w:type="spellStart"/>
      <w:r>
        <w:t>solten</w:t>
      </w:r>
      <w:proofErr w:type="spellEnd"/>
      <w:r>
        <w:t xml:space="preserve"> </w:t>
      </w:r>
      <w:proofErr w:type="spellStart"/>
      <w:r>
        <w:t>gehellen</w:t>
      </w:r>
      <w:proofErr w:type="spellEnd"/>
      <w:r>
        <w:t xml:space="preserve">. </w:t>
      </w:r>
    </w:p>
    <w:p w14:paraId="32C59972" w14:textId="77777777" w:rsidR="00E9249F" w:rsidRDefault="00E9249F" w:rsidP="00E9249F">
      <w:pPr>
        <w:pStyle w:val="StandardWeb"/>
      </w:pPr>
      <w:r>
        <w:t xml:space="preserve">Man hat aber allerlei einreden, als ob solche </w:t>
      </w:r>
      <w:proofErr w:type="spellStart"/>
      <w:r>
        <w:t>versamlungen</w:t>
      </w:r>
      <w:proofErr w:type="spellEnd"/>
      <w:r>
        <w:t xml:space="preserve">, </w:t>
      </w:r>
      <w:proofErr w:type="spellStart"/>
      <w:r>
        <w:t>gemeinschaften</w:t>
      </w:r>
      <w:proofErr w:type="spellEnd"/>
      <w:r>
        <w:t xml:space="preserve"> und </w:t>
      </w:r>
      <w:proofErr w:type="spellStart"/>
      <w:r>
        <w:t>gespräch</w:t>
      </w:r>
      <w:proofErr w:type="spellEnd"/>
      <w:r>
        <w:t xml:space="preserve"> Christi </w:t>
      </w:r>
      <w:proofErr w:type="spellStart"/>
      <w:r>
        <w:t>nit</w:t>
      </w:r>
      <w:proofErr w:type="spellEnd"/>
      <w:r>
        <w:t xml:space="preserve"> </w:t>
      </w:r>
      <w:proofErr w:type="spellStart"/>
      <w:r>
        <w:t>solten</w:t>
      </w:r>
      <w:proofErr w:type="spellEnd"/>
      <w:r>
        <w:t xml:space="preserve"> </w:t>
      </w:r>
      <w:proofErr w:type="spellStart"/>
      <w:r>
        <w:t>gottes</w:t>
      </w:r>
      <w:proofErr w:type="spellEnd"/>
      <w:r>
        <w:t xml:space="preserve"> </w:t>
      </w:r>
      <w:proofErr w:type="spellStart"/>
      <w:r>
        <w:t>gepot</w:t>
      </w:r>
      <w:proofErr w:type="spellEnd"/>
      <w:r>
        <w:t xml:space="preserve"> sein. </w:t>
      </w:r>
      <w:proofErr w:type="spellStart"/>
      <w:r>
        <w:t>Auff</w:t>
      </w:r>
      <w:proofErr w:type="spellEnd"/>
      <w:r>
        <w:t xml:space="preserve"> die bedenke man aber auch, was mit </w:t>
      </w:r>
      <w:proofErr w:type="spellStart"/>
      <w:r>
        <w:t>gottes</w:t>
      </w:r>
      <w:proofErr w:type="spellEnd"/>
      <w:r>
        <w:t xml:space="preserve"> </w:t>
      </w:r>
      <w:proofErr w:type="spellStart"/>
      <w:r>
        <w:t>wort</w:t>
      </w:r>
      <w:proofErr w:type="spellEnd"/>
      <w:r>
        <w:t xml:space="preserve"> sei zu antworten. </w:t>
      </w:r>
    </w:p>
    <w:p w14:paraId="619C76D7" w14:textId="77777777" w:rsidR="00E9249F" w:rsidRDefault="00E9249F" w:rsidP="00E9249F">
      <w:pPr>
        <w:pStyle w:val="StandardWeb"/>
      </w:pPr>
      <w:r>
        <w:rPr>
          <w:rStyle w:val="Fett"/>
          <w:rFonts w:eastAsiaTheme="majorEastAsia"/>
        </w:rPr>
        <w:t xml:space="preserve">Antwort uff die einreden und </w:t>
      </w:r>
      <w:proofErr w:type="spellStart"/>
      <w:r>
        <w:rPr>
          <w:rStyle w:val="Fett"/>
          <w:rFonts w:eastAsiaTheme="majorEastAsia"/>
        </w:rPr>
        <w:t>vergebne</w:t>
      </w:r>
      <w:proofErr w:type="spellEnd"/>
      <w:r>
        <w:rPr>
          <w:rStyle w:val="Fett"/>
          <w:rFonts w:eastAsiaTheme="majorEastAsia"/>
        </w:rPr>
        <w:t xml:space="preserve"> </w:t>
      </w:r>
      <w:proofErr w:type="spellStart"/>
      <w:r>
        <w:rPr>
          <w:rStyle w:val="Fett"/>
          <w:rFonts w:eastAsiaTheme="majorEastAsia"/>
        </w:rPr>
        <w:t>fürsorgen</w:t>
      </w:r>
      <w:proofErr w:type="spellEnd"/>
      <w:r>
        <w:rPr>
          <w:rStyle w:val="Fett"/>
          <w:rFonts w:eastAsiaTheme="majorEastAsia"/>
        </w:rPr>
        <w:t xml:space="preserve"> wider die </w:t>
      </w:r>
      <w:proofErr w:type="spellStart"/>
      <w:r>
        <w:rPr>
          <w:rStyle w:val="Fett"/>
          <w:rFonts w:eastAsiaTheme="majorEastAsia"/>
        </w:rPr>
        <w:t>gepot</w:t>
      </w:r>
      <w:proofErr w:type="spellEnd"/>
      <w:r>
        <w:rPr>
          <w:rStyle w:val="Fett"/>
          <w:rFonts w:eastAsiaTheme="majorEastAsia"/>
        </w:rPr>
        <w:t xml:space="preserve"> und das werk christlicher </w:t>
      </w:r>
      <w:proofErr w:type="spellStart"/>
      <w:r>
        <w:rPr>
          <w:rStyle w:val="Fett"/>
          <w:rFonts w:eastAsiaTheme="majorEastAsia"/>
        </w:rPr>
        <w:t>gemeinschaft</w:t>
      </w:r>
      <w:proofErr w:type="spellEnd"/>
      <w:r>
        <w:rPr>
          <w:rStyle w:val="Fett"/>
          <w:rFonts w:eastAsiaTheme="majorEastAsia"/>
        </w:rPr>
        <w:t xml:space="preserve"> und </w:t>
      </w:r>
      <w:proofErr w:type="spellStart"/>
      <w:r>
        <w:rPr>
          <w:rStyle w:val="Fett"/>
          <w:rFonts w:eastAsiaTheme="majorEastAsia"/>
        </w:rPr>
        <w:t>gespräche</w:t>
      </w:r>
      <w:proofErr w:type="spellEnd"/>
      <w:r>
        <w:rPr>
          <w:rStyle w:val="Fett"/>
          <w:rFonts w:eastAsiaTheme="majorEastAsia"/>
        </w:rPr>
        <w:t>.</w:t>
      </w:r>
      <w:r>
        <w:t xml:space="preserve"> </w:t>
      </w:r>
    </w:p>
    <w:p w14:paraId="4A87FA6F" w14:textId="77777777" w:rsidR="00E9249F" w:rsidRDefault="00E9249F" w:rsidP="00E9249F">
      <w:pPr>
        <w:pStyle w:val="berschrift2"/>
      </w:pPr>
      <w:r>
        <w:t>Die erst einrede.</w:t>
      </w:r>
    </w:p>
    <w:p w14:paraId="5D9F567B" w14:textId="77777777" w:rsidR="00E9249F" w:rsidRDefault="00E9249F" w:rsidP="00E9249F">
      <w:pPr>
        <w:pStyle w:val="StandardWeb"/>
      </w:pPr>
      <w:r>
        <w:t xml:space="preserve">Wir seien </w:t>
      </w:r>
      <w:proofErr w:type="spellStart"/>
      <w:r>
        <w:t>nit</w:t>
      </w:r>
      <w:proofErr w:type="spellEnd"/>
      <w:r>
        <w:t xml:space="preserve"> in </w:t>
      </w:r>
      <w:proofErr w:type="spellStart"/>
      <w:r>
        <w:t>zeiten</w:t>
      </w:r>
      <w:proofErr w:type="spellEnd"/>
      <w:r>
        <w:t xml:space="preserve"> und haben </w:t>
      </w:r>
      <w:proofErr w:type="spellStart"/>
      <w:r>
        <w:t>nit</w:t>
      </w:r>
      <w:proofErr w:type="spellEnd"/>
      <w:r>
        <w:t xml:space="preserve"> </w:t>
      </w:r>
      <w:proofErr w:type="spellStart"/>
      <w:r>
        <w:t>kirchen</w:t>
      </w:r>
      <w:proofErr w:type="spellEnd"/>
      <w:r>
        <w:t xml:space="preserve"> wie der </w:t>
      </w:r>
      <w:proofErr w:type="spellStart"/>
      <w:r>
        <w:t>herr</w:t>
      </w:r>
      <w:proofErr w:type="spellEnd"/>
      <w:r>
        <w:t xml:space="preserve"> Christus und die lieben </w:t>
      </w:r>
      <w:proofErr w:type="spellStart"/>
      <w:r>
        <w:t>apostel</w:t>
      </w:r>
      <w:proofErr w:type="spellEnd"/>
      <w:r>
        <w:t xml:space="preserve">, </w:t>
      </w:r>
      <w:proofErr w:type="spellStart"/>
      <w:r>
        <w:t>sonder</w:t>
      </w:r>
      <w:proofErr w:type="spellEnd"/>
      <w:r>
        <w:t xml:space="preserve"> es </w:t>
      </w:r>
      <w:proofErr w:type="spellStart"/>
      <w:r>
        <w:t>sstehe</w:t>
      </w:r>
      <w:proofErr w:type="spellEnd"/>
      <w:r>
        <w:t xml:space="preserve"> bei uns wie zu </w:t>
      </w:r>
      <w:proofErr w:type="spellStart"/>
      <w:r>
        <w:t>zeiten</w:t>
      </w:r>
      <w:proofErr w:type="spellEnd"/>
      <w:r>
        <w:t xml:space="preserve"> der </w:t>
      </w:r>
      <w:proofErr w:type="spellStart"/>
      <w:r>
        <w:t>propheten</w:t>
      </w:r>
      <w:proofErr w:type="spellEnd"/>
      <w:r>
        <w:t xml:space="preserve">. </w:t>
      </w:r>
      <w:proofErr w:type="spellStart"/>
      <w:r>
        <w:t>Darumb</w:t>
      </w:r>
      <w:proofErr w:type="spellEnd"/>
      <w:r>
        <w:t xml:space="preserve"> sei uns </w:t>
      </w:r>
      <w:proofErr w:type="spellStart"/>
      <w:r>
        <w:t>nit</w:t>
      </w:r>
      <w:proofErr w:type="spellEnd"/>
      <w:r>
        <w:t xml:space="preserve"> </w:t>
      </w:r>
      <w:proofErr w:type="spellStart"/>
      <w:r>
        <w:t>ufferlegt</w:t>
      </w:r>
      <w:proofErr w:type="spellEnd"/>
      <w:r>
        <w:t xml:space="preserve">, also </w:t>
      </w:r>
      <w:proofErr w:type="spellStart"/>
      <w:r>
        <w:t>versamlungen</w:t>
      </w:r>
      <w:proofErr w:type="spellEnd"/>
      <w:r>
        <w:t xml:space="preserve"> und </w:t>
      </w:r>
      <w:proofErr w:type="spellStart"/>
      <w:r>
        <w:t>gespräch</w:t>
      </w:r>
      <w:proofErr w:type="spellEnd"/>
      <w:r>
        <w:t xml:space="preserve"> zu halten wie sie. Und </w:t>
      </w:r>
      <w:proofErr w:type="spellStart"/>
      <w:r>
        <w:t>seie</w:t>
      </w:r>
      <w:proofErr w:type="spellEnd"/>
      <w:r>
        <w:t xml:space="preserve"> uns </w:t>
      </w:r>
      <w:proofErr w:type="spellStart"/>
      <w:r>
        <w:t>predigern</w:t>
      </w:r>
      <w:proofErr w:type="spellEnd"/>
      <w:r>
        <w:t xml:space="preserve"> gnug, wann wir in gemein predigen &amp;. </w:t>
      </w:r>
    </w:p>
    <w:p w14:paraId="44C58493" w14:textId="77777777" w:rsidR="00E9249F" w:rsidRDefault="00E9249F" w:rsidP="00E9249F">
      <w:pPr>
        <w:pStyle w:val="berschrift3"/>
      </w:pPr>
      <w:r>
        <w:t>Antwort.</w:t>
      </w:r>
    </w:p>
    <w:p w14:paraId="687BD7B6" w14:textId="77777777" w:rsidR="00E9249F" w:rsidRDefault="00E9249F" w:rsidP="00E9249F">
      <w:pPr>
        <w:pStyle w:val="StandardWeb"/>
      </w:pPr>
      <w:r>
        <w:t xml:space="preserve">Wenn es gilt die zeit also abteilen, so möchten wir </w:t>
      </w:r>
      <w:proofErr w:type="spellStart"/>
      <w:r>
        <w:t>wol</w:t>
      </w:r>
      <w:proofErr w:type="spellEnd"/>
      <w:r>
        <w:t xml:space="preserve"> wie die </w:t>
      </w:r>
      <w:proofErr w:type="spellStart"/>
      <w:r>
        <w:t>Schwenckfeldischen</w:t>
      </w:r>
      <w:proofErr w:type="spellEnd"/>
      <w:r>
        <w:t xml:space="preserve"> auch </w:t>
      </w:r>
      <w:proofErr w:type="spellStart"/>
      <w:r>
        <w:t>tauf</w:t>
      </w:r>
      <w:proofErr w:type="spellEnd"/>
      <w:r>
        <w:t xml:space="preserve"> und </w:t>
      </w:r>
      <w:proofErr w:type="spellStart"/>
      <w:r>
        <w:t>nachmal</w:t>
      </w:r>
      <w:proofErr w:type="spellEnd"/>
      <w:r>
        <w:t xml:space="preserve"> abthun und sagen, es </w:t>
      </w:r>
      <w:proofErr w:type="spellStart"/>
      <w:r>
        <w:t>were</w:t>
      </w:r>
      <w:proofErr w:type="spellEnd"/>
      <w:r>
        <w:t xml:space="preserve"> uns </w:t>
      </w:r>
      <w:proofErr w:type="spellStart"/>
      <w:r>
        <w:t>nit</w:t>
      </w:r>
      <w:proofErr w:type="spellEnd"/>
      <w:r>
        <w:t xml:space="preserve"> geordnet, die weil wir der zeit und </w:t>
      </w:r>
      <w:proofErr w:type="spellStart"/>
      <w:r>
        <w:t>leuten</w:t>
      </w:r>
      <w:proofErr w:type="spellEnd"/>
      <w:r>
        <w:t xml:space="preserve"> </w:t>
      </w:r>
      <w:proofErr w:type="spellStart"/>
      <w:r>
        <w:t>nit</w:t>
      </w:r>
      <w:proofErr w:type="spellEnd"/>
      <w:r>
        <w:t xml:space="preserve"> </w:t>
      </w:r>
      <w:proofErr w:type="spellStart"/>
      <w:r>
        <w:t>hetten</w:t>
      </w:r>
      <w:proofErr w:type="spellEnd"/>
      <w:r>
        <w:t xml:space="preserve">, wie die </w:t>
      </w:r>
      <w:proofErr w:type="spellStart"/>
      <w:r>
        <w:t>apostel</w:t>
      </w:r>
      <w:proofErr w:type="spellEnd"/>
      <w:r>
        <w:t xml:space="preserve"> gehabt. </w:t>
      </w:r>
    </w:p>
    <w:p w14:paraId="720F58ED" w14:textId="77777777" w:rsidR="00E9249F" w:rsidRDefault="00E9249F" w:rsidP="00E9249F">
      <w:pPr>
        <w:pStyle w:val="StandardWeb"/>
      </w:pPr>
      <w:r>
        <w:t xml:space="preserve">Aber der </w:t>
      </w:r>
      <w:proofErr w:type="spellStart"/>
      <w:r>
        <w:t>herr</w:t>
      </w:r>
      <w:proofErr w:type="spellEnd"/>
      <w:r>
        <w:t xml:space="preserve"> ist bei uns </w:t>
      </w:r>
      <w:proofErr w:type="spellStart"/>
      <w:r>
        <w:t>biß</w:t>
      </w:r>
      <w:proofErr w:type="spellEnd"/>
      <w:r>
        <w:t xml:space="preserve"> zu </w:t>
      </w:r>
      <w:proofErr w:type="spellStart"/>
      <w:r>
        <w:t>endt</w:t>
      </w:r>
      <w:proofErr w:type="spellEnd"/>
      <w:r>
        <w:t xml:space="preserve"> der </w:t>
      </w:r>
      <w:proofErr w:type="spellStart"/>
      <w:r>
        <w:t>welt</w:t>
      </w:r>
      <w:proofErr w:type="spellEnd"/>
      <w:r>
        <w:t xml:space="preserve">, ein </w:t>
      </w:r>
      <w:proofErr w:type="spellStart"/>
      <w:r>
        <w:t>herr</w:t>
      </w:r>
      <w:proofErr w:type="spellEnd"/>
      <w:r>
        <w:t xml:space="preserve"> und meister, und sein </w:t>
      </w:r>
      <w:proofErr w:type="spellStart"/>
      <w:r>
        <w:t>wort</w:t>
      </w:r>
      <w:proofErr w:type="spellEnd"/>
      <w:r>
        <w:t xml:space="preserve"> ist ewig und bindet alle </w:t>
      </w:r>
      <w:proofErr w:type="spellStart"/>
      <w:r>
        <w:t>menschen</w:t>
      </w:r>
      <w:proofErr w:type="spellEnd"/>
      <w:r>
        <w:t xml:space="preserve"> zu allen </w:t>
      </w:r>
      <w:proofErr w:type="spellStart"/>
      <w:r>
        <w:t>zeiten</w:t>
      </w:r>
      <w:proofErr w:type="spellEnd"/>
      <w:r>
        <w:t xml:space="preserve">. Er ist aller </w:t>
      </w:r>
      <w:proofErr w:type="spellStart"/>
      <w:r>
        <w:t>gleubigen</w:t>
      </w:r>
      <w:proofErr w:type="spellEnd"/>
      <w:r>
        <w:t xml:space="preserve"> </w:t>
      </w:r>
      <w:proofErr w:type="spellStart"/>
      <w:r>
        <w:t>einigs</w:t>
      </w:r>
      <w:proofErr w:type="spellEnd"/>
      <w:r>
        <w:t xml:space="preserve"> </w:t>
      </w:r>
      <w:proofErr w:type="spellStart"/>
      <w:r>
        <w:t>haupt</w:t>
      </w:r>
      <w:proofErr w:type="spellEnd"/>
      <w:r>
        <w:t xml:space="preserve"> und brauchet sie alle zu </w:t>
      </w:r>
      <w:proofErr w:type="spellStart"/>
      <w:r>
        <w:t>irer</w:t>
      </w:r>
      <w:proofErr w:type="spellEnd"/>
      <w:r>
        <w:t xml:space="preserve"> </w:t>
      </w:r>
      <w:proofErr w:type="spellStart"/>
      <w:r>
        <w:t>erbawung</w:t>
      </w:r>
      <w:proofErr w:type="spellEnd"/>
      <w:r>
        <w:t xml:space="preserve"> durch einander und das in alle </w:t>
      </w:r>
      <w:proofErr w:type="spellStart"/>
      <w:r>
        <w:t>wege</w:t>
      </w:r>
      <w:proofErr w:type="spellEnd"/>
      <w:r>
        <w:t xml:space="preserve"> und mit allen denen werken, die er hiezu </w:t>
      </w:r>
      <w:proofErr w:type="spellStart"/>
      <w:r>
        <w:t>ie</w:t>
      </w:r>
      <w:proofErr w:type="spellEnd"/>
      <w:r>
        <w:t xml:space="preserve"> </w:t>
      </w:r>
      <w:proofErr w:type="spellStart"/>
      <w:r>
        <w:t>geprauchet</w:t>
      </w:r>
      <w:proofErr w:type="spellEnd"/>
      <w:r>
        <w:t xml:space="preserve"> hat. </w:t>
      </w:r>
      <w:proofErr w:type="spellStart"/>
      <w:r>
        <w:t>Darumb</w:t>
      </w:r>
      <w:proofErr w:type="spellEnd"/>
      <w:r>
        <w:t xml:space="preserve"> alle seine </w:t>
      </w:r>
      <w:proofErr w:type="spellStart"/>
      <w:r>
        <w:t>wort</w:t>
      </w:r>
      <w:proofErr w:type="spellEnd"/>
      <w:r>
        <w:t xml:space="preserve"> und werk auch unser lehr und </w:t>
      </w:r>
      <w:proofErr w:type="spellStart"/>
      <w:r>
        <w:t>regel</w:t>
      </w:r>
      <w:proofErr w:type="spellEnd"/>
      <w:r>
        <w:t xml:space="preserve"> sein müssen. </w:t>
      </w:r>
    </w:p>
    <w:p w14:paraId="51D366F2" w14:textId="77777777" w:rsidR="00E9249F" w:rsidRDefault="00E9249F" w:rsidP="00E9249F">
      <w:pPr>
        <w:pStyle w:val="StandardWeb"/>
      </w:pPr>
      <w:r>
        <w:t xml:space="preserve">Die </w:t>
      </w:r>
      <w:proofErr w:type="spellStart"/>
      <w:r>
        <w:t>propheten</w:t>
      </w:r>
      <w:proofErr w:type="spellEnd"/>
      <w:r>
        <w:t xml:space="preserve"> haben auch die </w:t>
      </w:r>
      <w:proofErr w:type="spellStart"/>
      <w:r>
        <w:t>iren</w:t>
      </w:r>
      <w:proofErr w:type="spellEnd"/>
      <w:r>
        <w:t xml:space="preserve"> oder </w:t>
      </w:r>
      <w:proofErr w:type="spellStart"/>
      <w:r>
        <w:t>mer</w:t>
      </w:r>
      <w:proofErr w:type="spellEnd"/>
      <w:r>
        <w:t xml:space="preserve"> </w:t>
      </w:r>
      <w:proofErr w:type="spellStart"/>
      <w:r>
        <w:t>gottes</w:t>
      </w:r>
      <w:proofErr w:type="spellEnd"/>
      <w:r>
        <w:t xml:space="preserve"> jünger besonders </w:t>
      </w:r>
      <w:proofErr w:type="spellStart"/>
      <w:r>
        <w:t>gesamlet</w:t>
      </w:r>
      <w:proofErr w:type="spellEnd"/>
      <w:r>
        <w:t xml:space="preserve"> und gelehret, wie man vom </w:t>
      </w:r>
      <w:proofErr w:type="spellStart"/>
      <w:r>
        <w:t>Helia</w:t>
      </w:r>
      <w:proofErr w:type="spellEnd"/>
      <w:r>
        <w:t xml:space="preserve">, </w:t>
      </w:r>
      <w:proofErr w:type="spellStart"/>
      <w:r>
        <w:t>Helisaeo</w:t>
      </w:r>
      <w:proofErr w:type="spellEnd"/>
      <w:r>
        <w:t xml:space="preserve">, Esaia und anderen klar </w:t>
      </w:r>
      <w:proofErr w:type="spellStart"/>
      <w:r>
        <w:t>liset</w:t>
      </w:r>
      <w:proofErr w:type="spellEnd"/>
      <w:r>
        <w:t xml:space="preserve">. Also zu der </w:t>
      </w:r>
      <w:proofErr w:type="spellStart"/>
      <w:r>
        <w:t>zukunft</w:t>
      </w:r>
      <w:proofErr w:type="spellEnd"/>
      <w:r>
        <w:t xml:space="preserve"> Christi hatten Simeon und die liebe Anna, auch die uff das reich </w:t>
      </w:r>
      <w:proofErr w:type="spellStart"/>
      <w:r>
        <w:t>Christti</w:t>
      </w:r>
      <w:proofErr w:type="spellEnd"/>
      <w:r>
        <w:t xml:space="preserve"> mit </w:t>
      </w:r>
      <w:proofErr w:type="spellStart"/>
      <w:r>
        <w:t>inen</w:t>
      </w:r>
      <w:proofErr w:type="spellEnd"/>
      <w:r>
        <w:t xml:space="preserve"> warteten, ein besondere </w:t>
      </w:r>
      <w:proofErr w:type="spellStart"/>
      <w:r>
        <w:t>gemeinschaft</w:t>
      </w:r>
      <w:proofErr w:type="spellEnd"/>
      <w:r>
        <w:t xml:space="preserve">, sie im </w:t>
      </w:r>
      <w:proofErr w:type="spellStart"/>
      <w:r>
        <w:t>tempel</w:t>
      </w:r>
      <w:proofErr w:type="spellEnd"/>
      <w:r>
        <w:t xml:space="preserve"> und </w:t>
      </w:r>
      <w:proofErr w:type="spellStart"/>
      <w:r>
        <w:t>sunst</w:t>
      </w:r>
      <w:proofErr w:type="spellEnd"/>
      <w:r>
        <w:t xml:space="preserve"> zu lehren </w:t>
      </w:r>
      <w:proofErr w:type="spellStart"/>
      <w:r>
        <w:t>udn</w:t>
      </w:r>
      <w:proofErr w:type="spellEnd"/>
      <w:r>
        <w:t xml:space="preserve"> zu </w:t>
      </w:r>
      <w:proofErr w:type="spellStart"/>
      <w:r>
        <w:t>ermanen</w:t>
      </w:r>
      <w:proofErr w:type="spellEnd"/>
      <w:r>
        <w:t xml:space="preserve">. </w:t>
      </w:r>
    </w:p>
    <w:p w14:paraId="36212CA7" w14:textId="77777777" w:rsidR="00E9249F" w:rsidRDefault="00E9249F" w:rsidP="00E9249F">
      <w:pPr>
        <w:pStyle w:val="StandardWeb"/>
      </w:pPr>
      <w:r>
        <w:t xml:space="preserve">Dergleichen haben auch die alten h. </w:t>
      </w:r>
      <w:proofErr w:type="spellStart"/>
      <w:r>
        <w:t>väter</w:t>
      </w:r>
      <w:proofErr w:type="spellEnd"/>
      <w:r>
        <w:t xml:space="preserve"> und </w:t>
      </w:r>
      <w:proofErr w:type="spellStart"/>
      <w:r>
        <w:t>bischöve</w:t>
      </w:r>
      <w:proofErr w:type="spellEnd"/>
      <w:r>
        <w:t xml:space="preserve"> auch </w:t>
      </w:r>
      <w:proofErr w:type="spellStart"/>
      <w:r>
        <w:t>under</w:t>
      </w:r>
      <w:proofErr w:type="spellEnd"/>
      <w:r>
        <w:t xml:space="preserve"> den christlichsten </w:t>
      </w:r>
      <w:proofErr w:type="spellStart"/>
      <w:r>
        <w:t>keisern</w:t>
      </w:r>
      <w:proofErr w:type="spellEnd"/>
      <w:r>
        <w:t xml:space="preserve"> und obern, </w:t>
      </w:r>
      <w:proofErr w:type="spellStart"/>
      <w:r>
        <w:t>allwegen</w:t>
      </w:r>
      <w:proofErr w:type="spellEnd"/>
      <w:r>
        <w:t xml:space="preserve"> </w:t>
      </w:r>
      <w:proofErr w:type="spellStart"/>
      <w:r>
        <w:t>ire</w:t>
      </w:r>
      <w:proofErr w:type="spellEnd"/>
      <w:r>
        <w:t xml:space="preserve"> </w:t>
      </w:r>
      <w:proofErr w:type="spellStart"/>
      <w:r>
        <w:t>versamlungen</w:t>
      </w:r>
      <w:proofErr w:type="spellEnd"/>
      <w:r>
        <w:t xml:space="preserve"> </w:t>
      </w:r>
      <w:proofErr w:type="spellStart"/>
      <w:r>
        <w:t>gehaltenn</w:t>
      </w:r>
      <w:proofErr w:type="spellEnd"/>
      <w:r>
        <w:t xml:space="preserve"> zu </w:t>
      </w:r>
      <w:proofErr w:type="spellStart"/>
      <w:r>
        <w:t>christlicihen</w:t>
      </w:r>
      <w:proofErr w:type="spellEnd"/>
      <w:r>
        <w:t xml:space="preserve"> </w:t>
      </w:r>
      <w:proofErr w:type="spellStart"/>
      <w:r>
        <w:t>gesprch</w:t>
      </w:r>
      <w:proofErr w:type="spellEnd"/>
      <w:r>
        <w:t xml:space="preserve"> und </w:t>
      </w:r>
      <w:proofErr w:type="spellStart"/>
      <w:r>
        <w:t>underweisung</w:t>
      </w:r>
      <w:proofErr w:type="spellEnd"/>
      <w:r>
        <w:t xml:space="preserve"> der eifrigen </w:t>
      </w:r>
      <w:proofErr w:type="spellStart"/>
      <w:r>
        <w:t>christen</w:t>
      </w:r>
      <w:proofErr w:type="spellEnd"/>
      <w:r>
        <w:t xml:space="preserve"> und aller deren, die sich </w:t>
      </w:r>
      <w:proofErr w:type="spellStart"/>
      <w:r>
        <w:t>wolten</w:t>
      </w:r>
      <w:proofErr w:type="spellEnd"/>
      <w:r>
        <w:t xml:space="preserve"> lassen näher zu </w:t>
      </w:r>
      <w:proofErr w:type="spellStart"/>
      <w:r>
        <w:t>herren</w:t>
      </w:r>
      <w:proofErr w:type="spellEnd"/>
      <w:r>
        <w:t xml:space="preserve"> </w:t>
      </w:r>
      <w:proofErr w:type="spellStart"/>
      <w:r>
        <w:t>füeren</w:t>
      </w:r>
      <w:proofErr w:type="spellEnd"/>
      <w:r>
        <w:t xml:space="preserve">. </w:t>
      </w:r>
    </w:p>
    <w:p w14:paraId="31BADB3C" w14:textId="77777777" w:rsidR="00E9249F" w:rsidRDefault="00E9249F" w:rsidP="00E9249F">
      <w:pPr>
        <w:pStyle w:val="berschrift2"/>
      </w:pPr>
      <w:r>
        <w:t>Die ander einrede.</w:t>
      </w:r>
    </w:p>
    <w:p w14:paraId="68795B18" w14:textId="77777777" w:rsidR="00E9249F" w:rsidRDefault="00E9249F" w:rsidP="00E9249F">
      <w:pPr>
        <w:pStyle w:val="StandardWeb"/>
      </w:pPr>
      <w:r>
        <w:t xml:space="preserve">Die </w:t>
      </w:r>
      <w:proofErr w:type="spellStart"/>
      <w:r>
        <w:t>apostel</w:t>
      </w:r>
      <w:proofErr w:type="spellEnd"/>
      <w:r>
        <w:t xml:space="preserve"> hatten kleine gemeinden und </w:t>
      </w:r>
      <w:proofErr w:type="spellStart"/>
      <w:r>
        <w:t>mer</w:t>
      </w:r>
      <w:proofErr w:type="spellEnd"/>
      <w:r>
        <w:t xml:space="preserve"> eifrige, </w:t>
      </w:r>
      <w:proofErr w:type="spellStart"/>
      <w:r>
        <w:t>darumb</w:t>
      </w:r>
      <w:proofErr w:type="spellEnd"/>
      <w:r>
        <w:t xml:space="preserve"> mochten sie </w:t>
      </w:r>
      <w:proofErr w:type="spellStart"/>
      <w:r>
        <w:t>solich</w:t>
      </w:r>
      <w:proofErr w:type="spellEnd"/>
      <w:r>
        <w:t xml:space="preserve"> werk christlicher </w:t>
      </w:r>
      <w:proofErr w:type="spellStart"/>
      <w:r>
        <w:t>gespräch</w:t>
      </w:r>
      <w:proofErr w:type="spellEnd"/>
      <w:r>
        <w:t xml:space="preserve"> besser mit </w:t>
      </w:r>
      <w:proofErr w:type="spellStart"/>
      <w:r>
        <w:t>frucht</w:t>
      </w:r>
      <w:proofErr w:type="spellEnd"/>
      <w:r>
        <w:t xml:space="preserve"> verrichten. Wir haben große und kalte </w:t>
      </w:r>
      <w:proofErr w:type="spellStart"/>
      <w:r>
        <w:t>gemeiinden</w:t>
      </w:r>
      <w:proofErr w:type="spellEnd"/>
      <w:r>
        <w:t xml:space="preserve">, da lasse sich das werk </w:t>
      </w:r>
      <w:proofErr w:type="spellStart"/>
      <w:r>
        <w:t>nit</w:t>
      </w:r>
      <w:proofErr w:type="spellEnd"/>
      <w:r>
        <w:t xml:space="preserve"> also anrichten und </w:t>
      </w:r>
      <w:proofErr w:type="spellStart"/>
      <w:r>
        <w:t>uben</w:t>
      </w:r>
      <w:proofErr w:type="spellEnd"/>
      <w:r>
        <w:t xml:space="preserve">. </w:t>
      </w:r>
    </w:p>
    <w:p w14:paraId="12A8A0CE" w14:textId="77777777" w:rsidR="00E9249F" w:rsidRDefault="00E9249F" w:rsidP="00E9249F">
      <w:pPr>
        <w:pStyle w:val="berschrift3"/>
      </w:pPr>
      <w:r>
        <w:t>Antwort.</w:t>
      </w:r>
    </w:p>
    <w:p w14:paraId="6A2DC6B1" w14:textId="77777777" w:rsidR="00E9249F" w:rsidRDefault="00E9249F" w:rsidP="00E9249F">
      <w:pPr>
        <w:pStyle w:val="StandardWeb"/>
      </w:pPr>
      <w:r>
        <w:t xml:space="preserve">Sin der </w:t>
      </w:r>
      <w:proofErr w:type="spellStart"/>
      <w:r>
        <w:t>leut</w:t>
      </w:r>
      <w:proofErr w:type="spellEnd"/>
      <w:r>
        <w:t xml:space="preserve"> </w:t>
      </w:r>
      <w:proofErr w:type="spellStart"/>
      <w:r>
        <w:t>fil</w:t>
      </w:r>
      <w:proofErr w:type="spellEnd"/>
      <w:r>
        <w:t xml:space="preserve">, so sind sie </w:t>
      </w:r>
      <w:proofErr w:type="spellStart"/>
      <w:r>
        <w:t>christen</w:t>
      </w:r>
      <w:proofErr w:type="spellEnd"/>
      <w:r>
        <w:t xml:space="preserve"> oder </w:t>
      </w:r>
      <w:proofErr w:type="spellStart"/>
      <w:r>
        <w:t>nit</w:t>
      </w:r>
      <w:proofErr w:type="spellEnd"/>
      <w:r>
        <w:t xml:space="preserve">. Sind sie </w:t>
      </w:r>
      <w:proofErr w:type="spellStart"/>
      <w:r>
        <w:t>christen</w:t>
      </w:r>
      <w:proofErr w:type="spellEnd"/>
      <w:r>
        <w:t xml:space="preserve">, so hat auch </w:t>
      </w:r>
      <w:proofErr w:type="spellStart"/>
      <w:r>
        <w:t>ieder</w:t>
      </w:r>
      <w:proofErr w:type="spellEnd"/>
      <w:r>
        <w:t xml:space="preserve"> sein gab des h. </w:t>
      </w:r>
      <w:proofErr w:type="spellStart"/>
      <w:r>
        <w:t>geists</w:t>
      </w:r>
      <w:proofErr w:type="spellEnd"/>
      <w:r>
        <w:t xml:space="preserve"> nach seiner maß und </w:t>
      </w:r>
      <w:proofErr w:type="spellStart"/>
      <w:r>
        <w:t>kan</w:t>
      </w:r>
      <w:proofErr w:type="spellEnd"/>
      <w:r>
        <w:t xml:space="preserve"> man sie abteilen, das dennoch alles </w:t>
      </w:r>
      <w:proofErr w:type="spellStart"/>
      <w:r>
        <w:t>besserlich</w:t>
      </w:r>
      <w:proofErr w:type="spellEnd"/>
      <w:r>
        <w:t xml:space="preserve"> </w:t>
      </w:r>
      <w:proofErr w:type="spellStart"/>
      <w:r>
        <w:t>under</w:t>
      </w:r>
      <w:proofErr w:type="spellEnd"/>
      <w:r>
        <w:t xml:space="preserve"> </w:t>
      </w:r>
      <w:proofErr w:type="spellStart"/>
      <w:r>
        <w:t>inen</w:t>
      </w:r>
      <w:proofErr w:type="spellEnd"/>
      <w:r>
        <w:t xml:space="preserve"> </w:t>
      </w:r>
      <w:proofErr w:type="spellStart"/>
      <w:r>
        <w:t>gehandlet</w:t>
      </w:r>
      <w:proofErr w:type="spellEnd"/>
      <w:r>
        <w:t xml:space="preserve"> und einem </w:t>
      </w:r>
      <w:proofErr w:type="spellStart"/>
      <w:r>
        <w:t>ieden</w:t>
      </w:r>
      <w:proofErr w:type="spellEnd"/>
      <w:r>
        <w:t xml:space="preserve"> sein dienst zu christlichem </w:t>
      </w:r>
      <w:proofErr w:type="spellStart"/>
      <w:r>
        <w:t>erbawen</w:t>
      </w:r>
      <w:proofErr w:type="spellEnd"/>
      <w:r>
        <w:t xml:space="preserve"> </w:t>
      </w:r>
      <w:proofErr w:type="spellStart"/>
      <w:r>
        <w:t>bewisen</w:t>
      </w:r>
      <w:proofErr w:type="spellEnd"/>
      <w:r>
        <w:t xml:space="preserve"> werde. Sind dann </w:t>
      </w:r>
      <w:proofErr w:type="spellStart"/>
      <w:r>
        <w:t>iren</w:t>
      </w:r>
      <w:proofErr w:type="spellEnd"/>
      <w:r>
        <w:t xml:space="preserve"> </w:t>
      </w:r>
      <w:proofErr w:type="spellStart"/>
      <w:r>
        <w:t>fil</w:t>
      </w:r>
      <w:proofErr w:type="spellEnd"/>
      <w:r>
        <w:t xml:space="preserve"> </w:t>
      </w:r>
      <w:proofErr w:type="spellStart"/>
      <w:r>
        <w:t>nit</w:t>
      </w:r>
      <w:proofErr w:type="spellEnd"/>
      <w:r>
        <w:t xml:space="preserve"> </w:t>
      </w:r>
      <w:proofErr w:type="spellStart"/>
      <w:r>
        <w:t>christen</w:t>
      </w:r>
      <w:proofErr w:type="spellEnd"/>
      <w:r>
        <w:t xml:space="preserve">, so </w:t>
      </w:r>
      <w:proofErr w:type="spellStart"/>
      <w:r>
        <w:t>mage</w:t>
      </w:r>
      <w:proofErr w:type="spellEnd"/>
      <w:r>
        <w:t xml:space="preserve"> man um deren willen den </w:t>
      </w:r>
      <w:proofErr w:type="spellStart"/>
      <w:r>
        <w:t>christen</w:t>
      </w:r>
      <w:proofErr w:type="spellEnd"/>
      <w:r>
        <w:t xml:space="preserve"> </w:t>
      </w:r>
      <w:proofErr w:type="spellStart"/>
      <w:r>
        <w:t>ire</w:t>
      </w:r>
      <w:proofErr w:type="spellEnd"/>
      <w:r>
        <w:t xml:space="preserve"> </w:t>
      </w:r>
      <w:proofErr w:type="spellStart"/>
      <w:r>
        <w:t>besserung</w:t>
      </w:r>
      <w:proofErr w:type="spellEnd"/>
      <w:r>
        <w:t xml:space="preserve"> </w:t>
      </w:r>
      <w:proofErr w:type="spellStart"/>
      <w:r>
        <w:t>nit</w:t>
      </w:r>
      <w:proofErr w:type="spellEnd"/>
      <w:r>
        <w:t xml:space="preserve"> wehren und das so </w:t>
      </w:r>
      <w:proofErr w:type="spellStart"/>
      <w:r>
        <w:t>fil</w:t>
      </w:r>
      <w:proofErr w:type="spellEnd"/>
      <w:r>
        <w:t xml:space="preserve"> weniger, so </w:t>
      </w:r>
      <w:proofErr w:type="spellStart"/>
      <w:r>
        <w:t>fil</w:t>
      </w:r>
      <w:proofErr w:type="spellEnd"/>
      <w:r>
        <w:t xml:space="preserve"> </w:t>
      </w:r>
      <w:proofErr w:type="spellStart"/>
      <w:r>
        <w:t>mer</w:t>
      </w:r>
      <w:proofErr w:type="spellEnd"/>
      <w:r>
        <w:t xml:space="preserve"> sie deren </w:t>
      </w:r>
      <w:proofErr w:type="spellStart"/>
      <w:r>
        <w:t>bedörfen</w:t>
      </w:r>
      <w:proofErr w:type="spellEnd"/>
      <w:r>
        <w:t xml:space="preserve"> von der </w:t>
      </w:r>
      <w:proofErr w:type="spellStart"/>
      <w:r>
        <w:t>kelte</w:t>
      </w:r>
      <w:proofErr w:type="spellEnd"/>
      <w:r>
        <w:t xml:space="preserve"> wegen im thun Christi, das noch in </w:t>
      </w:r>
      <w:proofErr w:type="spellStart"/>
      <w:r>
        <w:t>inen</w:t>
      </w:r>
      <w:proofErr w:type="spellEnd"/>
      <w:r>
        <w:t xml:space="preserve"> stecket von dem </w:t>
      </w:r>
      <w:proofErr w:type="spellStart"/>
      <w:r>
        <w:t>papst</w:t>
      </w:r>
      <w:proofErr w:type="spellEnd"/>
      <w:r>
        <w:t xml:space="preserve"> und der </w:t>
      </w:r>
      <w:proofErr w:type="spellStart"/>
      <w:r>
        <w:t>welt</w:t>
      </w:r>
      <w:proofErr w:type="spellEnd"/>
      <w:r>
        <w:t xml:space="preserve"> her. </w:t>
      </w:r>
    </w:p>
    <w:p w14:paraId="792C558E" w14:textId="77777777" w:rsidR="00E9249F" w:rsidRDefault="00E9249F" w:rsidP="00E9249F">
      <w:pPr>
        <w:pStyle w:val="berschrift2"/>
      </w:pPr>
      <w:r>
        <w:t>Die dritt einrede.</w:t>
      </w:r>
    </w:p>
    <w:p w14:paraId="34DB1FF3" w14:textId="77777777" w:rsidR="00E9249F" w:rsidRDefault="00E9249F" w:rsidP="00E9249F">
      <w:pPr>
        <w:pStyle w:val="StandardWeb"/>
      </w:pPr>
      <w:r>
        <w:t xml:space="preserve">Die sich aber also </w:t>
      </w:r>
      <w:proofErr w:type="spellStart"/>
      <w:r>
        <w:t>zusamen</w:t>
      </w:r>
      <w:proofErr w:type="spellEnd"/>
      <w:r>
        <w:t xml:space="preserve"> </w:t>
      </w:r>
      <w:proofErr w:type="spellStart"/>
      <w:r>
        <w:t>thundt</w:t>
      </w:r>
      <w:proofErr w:type="spellEnd"/>
      <w:r>
        <w:t xml:space="preserve">, werden sich </w:t>
      </w:r>
      <w:proofErr w:type="spellStart"/>
      <w:r>
        <w:t>dardurch</w:t>
      </w:r>
      <w:proofErr w:type="spellEnd"/>
      <w:r>
        <w:t xml:space="preserve"> besser achten dann andere, ander </w:t>
      </w:r>
      <w:proofErr w:type="spellStart"/>
      <w:r>
        <w:t>leut</w:t>
      </w:r>
      <w:proofErr w:type="spellEnd"/>
      <w:r>
        <w:t xml:space="preserve"> </w:t>
      </w:r>
      <w:proofErr w:type="spellStart"/>
      <w:r>
        <w:t>onzeitig</w:t>
      </w:r>
      <w:proofErr w:type="spellEnd"/>
      <w:r>
        <w:t xml:space="preserve"> richten und verachten und uff </w:t>
      </w:r>
      <w:proofErr w:type="spellStart"/>
      <w:r>
        <w:t>ire</w:t>
      </w:r>
      <w:proofErr w:type="spellEnd"/>
      <w:r>
        <w:t xml:space="preserve"> </w:t>
      </w:r>
      <w:proofErr w:type="spellStart"/>
      <w:r>
        <w:t>besonder</w:t>
      </w:r>
      <w:proofErr w:type="spellEnd"/>
      <w:r>
        <w:t xml:space="preserve"> </w:t>
      </w:r>
      <w:proofErr w:type="spellStart"/>
      <w:r>
        <w:t>gesprächsversamlung</w:t>
      </w:r>
      <w:proofErr w:type="spellEnd"/>
      <w:r>
        <w:t xml:space="preserve"> </w:t>
      </w:r>
      <w:proofErr w:type="spellStart"/>
      <w:r>
        <w:t>mer</w:t>
      </w:r>
      <w:proofErr w:type="spellEnd"/>
      <w:r>
        <w:t xml:space="preserve"> dann uff </w:t>
      </w:r>
      <w:proofErr w:type="spellStart"/>
      <w:r>
        <w:t>gmeine</w:t>
      </w:r>
      <w:proofErr w:type="spellEnd"/>
      <w:r>
        <w:t xml:space="preserve"> predigen und </w:t>
      </w:r>
      <w:proofErr w:type="spellStart"/>
      <w:r>
        <w:t>sacrament</w:t>
      </w:r>
      <w:proofErr w:type="spellEnd"/>
      <w:r>
        <w:t xml:space="preserve"> halten und uff </w:t>
      </w:r>
      <w:proofErr w:type="spellStart"/>
      <w:r>
        <w:t>ir</w:t>
      </w:r>
      <w:proofErr w:type="spellEnd"/>
      <w:r>
        <w:t xml:space="preserve"> </w:t>
      </w:r>
      <w:proofErr w:type="spellStart"/>
      <w:r>
        <w:t>menschen</w:t>
      </w:r>
      <w:proofErr w:type="spellEnd"/>
      <w:r>
        <w:t xml:space="preserve"> thun </w:t>
      </w:r>
      <w:proofErr w:type="spellStart"/>
      <w:r>
        <w:t>ongötlich</w:t>
      </w:r>
      <w:proofErr w:type="spellEnd"/>
      <w:r>
        <w:t xml:space="preserve"> </w:t>
      </w:r>
      <w:proofErr w:type="spellStart"/>
      <w:r>
        <w:t>vertrawen</w:t>
      </w:r>
      <w:proofErr w:type="spellEnd"/>
      <w:r>
        <w:t xml:space="preserve">. </w:t>
      </w:r>
    </w:p>
    <w:p w14:paraId="55656E64" w14:textId="77777777" w:rsidR="00E9249F" w:rsidRDefault="00E9249F" w:rsidP="00E9249F">
      <w:pPr>
        <w:pStyle w:val="berschrift3"/>
      </w:pPr>
      <w:r>
        <w:t>Antwort.</w:t>
      </w:r>
    </w:p>
    <w:p w14:paraId="2F48C640" w14:textId="77777777" w:rsidR="00E9249F" w:rsidRDefault="00E9249F" w:rsidP="00E9249F">
      <w:pPr>
        <w:pStyle w:val="StandardWeb"/>
      </w:pPr>
      <w:r>
        <w:t xml:space="preserve">Wer sagt, das </w:t>
      </w:r>
      <w:proofErr w:type="spellStart"/>
      <w:r>
        <w:t>christenleut</w:t>
      </w:r>
      <w:proofErr w:type="spellEnd"/>
      <w:r>
        <w:t xml:space="preserve"> solches arges daher thun werden, das sie im </w:t>
      </w:r>
      <w:proofErr w:type="spellStart"/>
      <w:r>
        <w:t>namen</w:t>
      </w:r>
      <w:proofErr w:type="spellEnd"/>
      <w:r>
        <w:t xml:space="preserve"> Christi </w:t>
      </w:r>
      <w:proofErr w:type="spellStart"/>
      <w:r>
        <w:t>versamlet</w:t>
      </w:r>
      <w:proofErr w:type="spellEnd"/>
      <w:r>
        <w:t xml:space="preserve">, </w:t>
      </w:r>
      <w:proofErr w:type="spellStart"/>
      <w:r>
        <w:t>underwisen</w:t>
      </w:r>
      <w:proofErr w:type="spellEnd"/>
      <w:r>
        <w:t xml:space="preserve"> und </w:t>
      </w:r>
      <w:proofErr w:type="spellStart"/>
      <w:r>
        <w:t>vermanet</w:t>
      </w:r>
      <w:proofErr w:type="spellEnd"/>
      <w:r>
        <w:t xml:space="preserve"> werden? </w:t>
      </w:r>
    </w:p>
    <w:p w14:paraId="15EA4983" w14:textId="77777777" w:rsidR="00E9249F" w:rsidRDefault="00E9249F" w:rsidP="00E9249F">
      <w:pPr>
        <w:pStyle w:val="berschrift3"/>
      </w:pPr>
      <w:proofErr w:type="spellStart"/>
      <w:r>
        <w:t>Replic</w:t>
      </w:r>
      <w:proofErr w:type="spellEnd"/>
      <w:r>
        <w:t>.</w:t>
      </w:r>
    </w:p>
    <w:p w14:paraId="5812EC46" w14:textId="77777777" w:rsidR="00E9249F" w:rsidRDefault="00E9249F" w:rsidP="00E9249F">
      <w:pPr>
        <w:pStyle w:val="StandardWeb"/>
      </w:pPr>
      <w:r>
        <w:t xml:space="preserve">Der </w:t>
      </w:r>
      <w:proofErr w:type="spellStart"/>
      <w:r>
        <w:t>menschen</w:t>
      </w:r>
      <w:proofErr w:type="spellEnd"/>
      <w:r>
        <w:t xml:space="preserve"> </w:t>
      </w:r>
      <w:proofErr w:type="spellStart"/>
      <w:r>
        <w:t>art</w:t>
      </w:r>
      <w:proofErr w:type="spellEnd"/>
      <w:r>
        <w:t xml:space="preserve"> ist also. Und werden sich auch </w:t>
      </w:r>
      <w:proofErr w:type="spellStart"/>
      <w:r>
        <w:t>fil</w:t>
      </w:r>
      <w:proofErr w:type="spellEnd"/>
      <w:r>
        <w:t xml:space="preserve"> in solche </w:t>
      </w:r>
      <w:proofErr w:type="spellStart"/>
      <w:r>
        <w:t>gemeinschaft</w:t>
      </w:r>
      <w:proofErr w:type="spellEnd"/>
      <w:r>
        <w:t xml:space="preserve"> begeben, die </w:t>
      </w:r>
      <w:proofErr w:type="spellStart"/>
      <w:r>
        <w:t>nit</w:t>
      </w:r>
      <w:proofErr w:type="spellEnd"/>
      <w:r>
        <w:t xml:space="preserve"> Christi sind. </w:t>
      </w:r>
    </w:p>
    <w:p w14:paraId="68FF106B" w14:textId="77777777" w:rsidR="00E9249F" w:rsidRDefault="00E9249F" w:rsidP="00E9249F">
      <w:pPr>
        <w:pStyle w:val="berschrift3"/>
      </w:pPr>
      <w:r>
        <w:t>Antwort.</w:t>
      </w:r>
    </w:p>
    <w:p w14:paraId="1C25D4A8" w14:textId="77777777" w:rsidR="00E9249F" w:rsidRDefault="00E9249F" w:rsidP="00E9249F">
      <w:pPr>
        <w:pStyle w:val="StandardWeb"/>
      </w:pPr>
      <w:proofErr w:type="spellStart"/>
      <w:r>
        <w:t>Sonder</w:t>
      </w:r>
      <w:proofErr w:type="spellEnd"/>
      <w:r>
        <w:t xml:space="preserve"> </w:t>
      </w:r>
      <w:proofErr w:type="spellStart"/>
      <w:r>
        <w:t>zweifel</w:t>
      </w:r>
      <w:proofErr w:type="spellEnd"/>
      <w:r>
        <w:t xml:space="preserve"> </w:t>
      </w:r>
      <w:proofErr w:type="spellStart"/>
      <w:r>
        <w:t>wirt</w:t>
      </w:r>
      <w:proofErr w:type="spellEnd"/>
      <w:r>
        <w:t xml:space="preserve"> der </w:t>
      </w:r>
      <w:proofErr w:type="spellStart"/>
      <w:r>
        <w:t>teufel</w:t>
      </w:r>
      <w:proofErr w:type="spellEnd"/>
      <w:r>
        <w:t xml:space="preserve"> sein </w:t>
      </w:r>
      <w:proofErr w:type="spellStart"/>
      <w:r>
        <w:t>onkraut</w:t>
      </w:r>
      <w:proofErr w:type="spellEnd"/>
      <w:r>
        <w:t xml:space="preserve"> auch in </w:t>
      </w:r>
      <w:proofErr w:type="spellStart"/>
      <w:r>
        <w:t>disen</w:t>
      </w:r>
      <w:proofErr w:type="spellEnd"/>
      <w:r>
        <w:t xml:space="preserve"> </w:t>
      </w:r>
      <w:proofErr w:type="spellStart"/>
      <w:r>
        <w:t>acker</w:t>
      </w:r>
      <w:proofErr w:type="spellEnd"/>
      <w:r>
        <w:t xml:space="preserve"> </w:t>
      </w:r>
      <w:proofErr w:type="spellStart"/>
      <w:r>
        <w:t>gottes</w:t>
      </w:r>
      <w:proofErr w:type="spellEnd"/>
      <w:r>
        <w:t xml:space="preserve"> </w:t>
      </w:r>
      <w:proofErr w:type="spellStart"/>
      <w:r>
        <w:t>säien</w:t>
      </w:r>
      <w:proofErr w:type="spellEnd"/>
      <w:r>
        <w:t xml:space="preserve">. Unsere </w:t>
      </w:r>
      <w:proofErr w:type="spellStart"/>
      <w:r>
        <w:t>samlungen</w:t>
      </w:r>
      <w:proofErr w:type="spellEnd"/>
      <w:r>
        <w:t xml:space="preserve"> werden so wenig als des </w:t>
      </w:r>
      <w:proofErr w:type="spellStart"/>
      <w:r>
        <w:t>herren</w:t>
      </w:r>
      <w:proofErr w:type="spellEnd"/>
      <w:r>
        <w:t xml:space="preserve"> und der </w:t>
      </w:r>
      <w:proofErr w:type="spellStart"/>
      <w:r>
        <w:t>apostolen</w:t>
      </w:r>
      <w:proofErr w:type="spellEnd"/>
      <w:r>
        <w:t xml:space="preserve"> frei sein von den </w:t>
      </w:r>
      <w:proofErr w:type="spellStart"/>
      <w:r>
        <w:t>teufels</w:t>
      </w:r>
      <w:proofErr w:type="spellEnd"/>
      <w:r>
        <w:t xml:space="preserve"> </w:t>
      </w:r>
      <w:proofErr w:type="spellStart"/>
      <w:r>
        <w:t>kinderen</w:t>
      </w:r>
      <w:proofErr w:type="spellEnd"/>
      <w:r>
        <w:t xml:space="preserve">. Noch haben wirr </w:t>
      </w:r>
      <w:proofErr w:type="spellStart"/>
      <w:r>
        <w:t>nieman</w:t>
      </w:r>
      <w:proofErr w:type="spellEnd"/>
      <w:r>
        <w:t xml:space="preserve"> demnach zu richten, das er thun oder werden mag, </w:t>
      </w:r>
      <w:proofErr w:type="spellStart"/>
      <w:r>
        <w:t>sonder</w:t>
      </w:r>
      <w:proofErr w:type="spellEnd"/>
      <w:r>
        <w:t xml:space="preserve"> allein nach dem er </w:t>
      </w:r>
      <w:proofErr w:type="spellStart"/>
      <w:r>
        <w:t>ietz</w:t>
      </w:r>
      <w:proofErr w:type="spellEnd"/>
      <w:r>
        <w:t xml:space="preserve"> thut und ist. Von den </w:t>
      </w:r>
      <w:proofErr w:type="spellStart"/>
      <w:r>
        <w:t>früchten</w:t>
      </w:r>
      <w:proofErr w:type="spellEnd"/>
      <w:r>
        <w:t xml:space="preserve">, die der </w:t>
      </w:r>
      <w:proofErr w:type="spellStart"/>
      <w:r>
        <w:t>boum</w:t>
      </w:r>
      <w:proofErr w:type="spellEnd"/>
      <w:r>
        <w:t xml:space="preserve"> schon bracht hat und </w:t>
      </w:r>
      <w:proofErr w:type="spellStart"/>
      <w:r>
        <w:t>tregt</w:t>
      </w:r>
      <w:proofErr w:type="spellEnd"/>
      <w:r>
        <w:t xml:space="preserve">, muß man in erkennen. Ein </w:t>
      </w:r>
      <w:proofErr w:type="spellStart"/>
      <w:r>
        <w:t>ieder</w:t>
      </w:r>
      <w:proofErr w:type="spellEnd"/>
      <w:r>
        <w:t xml:space="preserve"> solle, spricht der </w:t>
      </w:r>
      <w:proofErr w:type="spellStart"/>
      <w:r>
        <w:t>herr</w:t>
      </w:r>
      <w:proofErr w:type="spellEnd"/>
      <w:r>
        <w:t xml:space="preserve">, </w:t>
      </w:r>
      <w:proofErr w:type="spellStart"/>
      <w:r>
        <w:t>auß</w:t>
      </w:r>
      <w:proofErr w:type="spellEnd"/>
      <w:r>
        <w:t xml:space="preserve"> seinen worten </w:t>
      </w:r>
      <w:proofErr w:type="spellStart"/>
      <w:r>
        <w:t>gericht</w:t>
      </w:r>
      <w:proofErr w:type="spellEnd"/>
      <w:r>
        <w:t xml:space="preserve">, erkennet oder verdammet werden. </w:t>
      </w:r>
    </w:p>
    <w:p w14:paraId="725BE734" w14:textId="77777777" w:rsidR="00E9249F" w:rsidRDefault="00E9249F" w:rsidP="00E9249F">
      <w:pPr>
        <w:pStyle w:val="StandardWeb"/>
      </w:pPr>
      <w:r>
        <w:t xml:space="preserve">Die sich mit uns in christliche </w:t>
      </w:r>
      <w:proofErr w:type="spellStart"/>
      <w:r>
        <w:t>gemeinschaft</w:t>
      </w:r>
      <w:proofErr w:type="spellEnd"/>
      <w:r>
        <w:t xml:space="preserve"> haben begeben, bekennen sich als </w:t>
      </w:r>
      <w:proofErr w:type="spellStart"/>
      <w:r>
        <w:t>christen</w:t>
      </w:r>
      <w:proofErr w:type="spellEnd"/>
      <w:r>
        <w:t xml:space="preserve">, da für müssen sie alle </w:t>
      </w:r>
      <w:proofErr w:type="spellStart"/>
      <w:r>
        <w:t>christen</w:t>
      </w:r>
      <w:proofErr w:type="spellEnd"/>
      <w:r>
        <w:t xml:space="preserve"> erkennen und halten/ </w:t>
      </w:r>
      <w:proofErr w:type="spellStart"/>
      <w:r>
        <w:t>biß</w:t>
      </w:r>
      <w:proofErr w:type="spellEnd"/>
      <w:r>
        <w:t xml:space="preserve"> sie das widerteil mit worten oder werken beweisen. Wan dann </w:t>
      </w:r>
      <w:proofErr w:type="spellStart"/>
      <w:r>
        <w:t>iemandt</w:t>
      </w:r>
      <w:proofErr w:type="spellEnd"/>
      <w:r>
        <w:t xml:space="preserve"> in den erfunden, den </w:t>
      </w:r>
      <w:proofErr w:type="spellStart"/>
      <w:r>
        <w:t>würdt</w:t>
      </w:r>
      <w:proofErr w:type="spellEnd"/>
      <w:r>
        <w:t xml:space="preserve"> man zum waren glauben Christi </w:t>
      </w:r>
      <w:proofErr w:type="spellStart"/>
      <w:r>
        <w:t>ermanen</w:t>
      </w:r>
      <w:proofErr w:type="spellEnd"/>
      <w:r>
        <w:t xml:space="preserve">, und so </w:t>
      </w:r>
      <w:proofErr w:type="spellStart"/>
      <w:r>
        <w:t>fil</w:t>
      </w:r>
      <w:proofErr w:type="spellEnd"/>
      <w:r>
        <w:t xml:space="preserve"> </w:t>
      </w:r>
      <w:proofErr w:type="spellStart"/>
      <w:r>
        <w:t>eer</w:t>
      </w:r>
      <w:proofErr w:type="spellEnd"/>
      <w:r>
        <w:t xml:space="preserve"> und </w:t>
      </w:r>
      <w:proofErr w:type="spellStart"/>
      <w:r>
        <w:t>trostlicher</w:t>
      </w:r>
      <w:proofErr w:type="spellEnd"/>
      <w:r>
        <w:t xml:space="preserve">, das er sich </w:t>
      </w:r>
      <w:proofErr w:type="spellStart"/>
      <w:r>
        <w:t>selb</w:t>
      </w:r>
      <w:proofErr w:type="spellEnd"/>
      <w:r>
        <w:t xml:space="preserve"> in solche </w:t>
      </w:r>
      <w:proofErr w:type="spellStart"/>
      <w:r>
        <w:t>gemeinschaft</w:t>
      </w:r>
      <w:proofErr w:type="spellEnd"/>
      <w:r>
        <w:t xml:space="preserve"> Christi begeben hat, das im </w:t>
      </w:r>
      <w:proofErr w:type="spellStart"/>
      <w:r>
        <w:t>sust</w:t>
      </w:r>
      <w:proofErr w:type="spellEnd"/>
      <w:r>
        <w:t xml:space="preserve"> entzogen würde. Will er sich aber </w:t>
      </w:r>
      <w:proofErr w:type="spellStart"/>
      <w:r>
        <w:t>nit</w:t>
      </w:r>
      <w:proofErr w:type="spellEnd"/>
      <w:r>
        <w:t xml:space="preserve"> </w:t>
      </w:r>
      <w:proofErr w:type="spellStart"/>
      <w:r>
        <w:t>bekeren</w:t>
      </w:r>
      <w:proofErr w:type="spellEnd"/>
      <w:r>
        <w:t xml:space="preserve"> lassen, da sehe die </w:t>
      </w:r>
      <w:proofErr w:type="spellStart"/>
      <w:r>
        <w:t>oberkeit</w:t>
      </w:r>
      <w:proofErr w:type="spellEnd"/>
      <w:r>
        <w:t xml:space="preserve"> zu wie die anderen, die nach </w:t>
      </w:r>
      <w:proofErr w:type="spellStart"/>
      <w:r>
        <w:t>gott</w:t>
      </w:r>
      <w:proofErr w:type="spellEnd"/>
      <w:r>
        <w:t xml:space="preserve"> </w:t>
      </w:r>
      <w:proofErr w:type="spellStart"/>
      <w:r>
        <w:t>nit</w:t>
      </w:r>
      <w:proofErr w:type="spellEnd"/>
      <w:r>
        <w:t xml:space="preserve"> fragen. In christlicher </w:t>
      </w:r>
      <w:proofErr w:type="spellStart"/>
      <w:r>
        <w:t>gemeinschaft</w:t>
      </w:r>
      <w:proofErr w:type="spellEnd"/>
      <w:r>
        <w:t xml:space="preserve"> werden solche </w:t>
      </w:r>
      <w:proofErr w:type="spellStart"/>
      <w:r>
        <w:t>eer</w:t>
      </w:r>
      <w:proofErr w:type="spellEnd"/>
      <w:r>
        <w:t xml:space="preserve"> erkennet und zur </w:t>
      </w:r>
      <w:proofErr w:type="spellStart"/>
      <w:r>
        <w:t>buß</w:t>
      </w:r>
      <w:proofErr w:type="spellEnd"/>
      <w:r>
        <w:t xml:space="preserve"> </w:t>
      </w:r>
      <w:proofErr w:type="spellStart"/>
      <w:r>
        <w:t>vermanet</w:t>
      </w:r>
      <w:proofErr w:type="spellEnd"/>
      <w:r>
        <w:t xml:space="preserve">, das ist und bringt nichts arges. </w:t>
      </w:r>
      <w:proofErr w:type="spellStart"/>
      <w:r>
        <w:t>Hilfet</w:t>
      </w:r>
      <w:proofErr w:type="spellEnd"/>
      <w:r>
        <w:t xml:space="preserve"> das an </w:t>
      </w:r>
      <w:proofErr w:type="spellStart"/>
      <w:r>
        <w:t>inen</w:t>
      </w:r>
      <w:proofErr w:type="spellEnd"/>
      <w:r>
        <w:t xml:space="preserve"> </w:t>
      </w:r>
      <w:proofErr w:type="spellStart"/>
      <w:r>
        <w:t>nit</w:t>
      </w:r>
      <w:proofErr w:type="spellEnd"/>
      <w:r>
        <w:t xml:space="preserve">, so sind sie wie vor und leider </w:t>
      </w:r>
      <w:proofErr w:type="spellStart"/>
      <w:r>
        <w:t>fil</w:t>
      </w:r>
      <w:proofErr w:type="spellEnd"/>
      <w:r>
        <w:t xml:space="preserve"> andre mit </w:t>
      </w:r>
      <w:proofErr w:type="spellStart"/>
      <w:r>
        <w:t>inen</w:t>
      </w:r>
      <w:proofErr w:type="spellEnd"/>
      <w:r>
        <w:t xml:space="preserve">, und ist </w:t>
      </w:r>
      <w:proofErr w:type="spellStart"/>
      <w:r>
        <w:t>dennocht</w:t>
      </w:r>
      <w:proofErr w:type="spellEnd"/>
      <w:r>
        <w:t xml:space="preserve"> </w:t>
      </w:r>
      <w:proofErr w:type="spellStart"/>
      <w:r>
        <w:t>gots</w:t>
      </w:r>
      <w:proofErr w:type="spellEnd"/>
      <w:r>
        <w:t xml:space="preserve"> er an </w:t>
      </w:r>
      <w:proofErr w:type="spellStart"/>
      <w:r>
        <w:t>inen</w:t>
      </w:r>
      <w:proofErr w:type="spellEnd"/>
      <w:r>
        <w:t xml:space="preserve"> errettet und die christliche </w:t>
      </w:r>
      <w:proofErr w:type="spellStart"/>
      <w:r>
        <w:t>pflicht</w:t>
      </w:r>
      <w:proofErr w:type="spellEnd"/>
      <w:r>
        <w:t xml:space="preserve"> der </w:t>
      </w:r>
      <w:proofErr w:type="spellStart"/>
      <w:r>
        <w:t>kirchen</w:t>
      </w:r>
      <w:proofErr w:type="spellEnd"/>
      <w:r>
        <w:t xml:space="preserve"> und christlicher </w:t>
      </w:r>
      <w:proofErr w:type="spellStart"/>
      <w:r>
        <w:t>gemeinschaft</w:t>
      </w:r>
      <w:proofErr w:type="spellEnd"/>
      <w:r>
        <w:t xml:space="preserve"> </w:t>
      </w:r>
      <w:proofErr w:type="spellStart"/>
      <w:r>
        <w:t>inen</w:t>
      </w:r>
      <w:proofErr w:type="spellEnd"/>
      <w:r>
        <w:t xml:space="preserve"> geleistet. So </w:t>
      </w:r>
      <w:proofErr w:type="spellStart"/>
      <w:r>
        <w:t>würt</w:t>
      </w:r>
      <w:proofErr w:type="spellEnd"/>
      <w:r>
        <w:t xml:space="preserve"> mans auch dabei </w:t>
      </w:r>
      <w:proofErr w:type="spellStart"/>
      <w:r>
        <w:t>nit</w:t>
      </w:r>
      <w:proofErr w:type="spellEnd"/>
      <w:r>
        <w:t xml:space="preserve"> lassen bleiben, das man </w:t>
      </w:r>
      <w:proofErr w:type="spellStart"/>
      <w:r>
        <w:t>etwan</w:t>
      </w:r>
      <w:proofErr w:type="spellEnd"/>
      <w:r>
        <w:t xml:space="preserve"> </w:t>
      </w:r>
      <w:proofErr w:type="spellStart"/>
      <w:r>
        <w:t>zusamen</w:t>
      </w:r>
      <w:proofErr w:type="spellEnd"/>
      <w:r>
        <w:t xml:space="preserve"> komme und sich </w:t>
      </w:r>
      <w:proofErr w:type="spellStart"/>
      <w:r>
        <w:t>fil</w:t>
      </w:r>
      <w:proofErr w:type="spellEnd"/>
      <w:r>
        <w:t xml:space="preserve"> mit worten bekenne und </w:t>
      </w:r>
      <w:proofErr w:type="spellStart"/>
      <w:r>
        <w:t>außthue</w:t>
      </w:r>
      <w:proofErr w:type="spellEnd"/>
      <w:r>
        <w:t xml:space="preserve">, dem man mit der that </w:t>
      </w:r>
      <w:proofErr w:type="spellStart"/>
      <w:r>
        <w:t>nit</w:t>
      </w:r>
      <w:proofErr w:type="spellEnd"/>
      <w:r>
        <w:t xml:space="preserve"> </w:t>
      </w:r>
      <w:proofErr w:type="spellStart"/>
      <w:r>
        <w:t>wolte</w:t>
      </w:r>
      <w:proofErr w:type="spellEnd"/>
      <w:r>
        <w:t xml:space="preserve"> nachkommen. </w:t>
      </w:r>
    </w:p>
    <w:p w14:paraId="4AC19C3E" w14:textId="77777777" w:rsidR="00E9249F" w:rsidRDefault="00E9249F" w:rsidP="00E9249F">
      <w:pPr>
        <w:pStyle w:val="StandardWeb"/>
      </w:pPr>
      <w:proofErr w:type="spellStart"/>
      <w:r>
        <w:t>Dise</w:t>
      </w:r>
      <w:proofErr w:type="spellEnd"/>
      <w:r>
        <w:t xml:space="preserve"> </w:t>
      </w:r>
      <w:proofErr w:type="spellStart"/>
      <w:r>
        <w:t>versamlungen</w:t>
      </w:r>
      <w:proofErr w:type="spellEnd"/>
      <w:r>
        <w:t xml:space="preserve"> und </w:t>
      </w:r>
      <w:proofErr w:type="spellStart"/>
      <w:r>
        <w:t>gemeinschaften</w:t>
      </w:r>
      <w:proofErr w:type="spellEnd"/>
      <w:r>
        <w:t xml:space="preserve">, die wir vorhaben, die wöllen wir mit </w:t>
      </w:r>
      <w:proofErr w:type="spellStart"/>
      <w:r>
        <w:t>gottes</w:t>
      </w:r>
      <w:proofErr w:type="spellEnd"/>
      <w:r>
        <w:t xml:space="preserve"> hilf dahin richten und </w:t>
      </w:r>
      <w:proofErr w:type="spellStart"/>
      <w:r>
        <w:t>geprauchen</w:t>
      </w:r>
      <w:proofErr w:type="spellEnd"/>
      <w:r>
        <w:t xml:space="preserve">, das durch solche christliche </w:t>
      </w:r>
      <w:proofErr w:type="spellStart"/>
      <w:r>
        <w:t>kundtschaft</w:t>
      </w:r>
      <w:proofErr w:type="spellEnd"/>
      <w:r>
        <w:t xml:space="preserve"> und </w:t>
      </w:r>
      <w:proofErr w:type="spellStart"/>
      <w:r>
        <w:t>gemeinschaft</w:t>
      </w:r>
      <w:proofErr w:type="spellEnd"/>
      <w:r>
        <w:t xml:space="preserve"> alle und </w:t>
      </w:r>
      <w:proofErr w:type="spellStart"/>
      <w:r>
        <w:t>iede</w:t>
      </w:r>
      <w:proofErr w:type="spellEnd"/>
      <w:r>
        <w:t xml:space="preserve"> </w:t>
      </w:r>
      <w:proofErr w:type="spellStart"/>
      <w:r>
        <w:t>glider</w:t>
      </w:r>
      <w:proofErr w:type="spellEnd"/>
      <w:r>
        <w:t xml:space="preserve"> Christi desto </w:t>
      </w:r>
      <w:proofErr w:type="spellStart"/>
      <w:r>
        <w:t>eer</w:t>
      </w:r>
      <w:proofErr w:type="spellEnd"/>
      <w:r>
        <w:t xml:space="preserve"> und </w:t>
      </w:r>
      <w:proofErr w:type="spellStart"/>
      <w:r>
        <w:t>fruchtparer</w:t>
      </w:r>
      <w:proofErr w:type="spellEnd"/>
      <w:r>
        <w:t xml:space="preserve"> im glauben Christi </w:t>
      </w:r>
      <w:proofErr w:type="spellStart"/>
      <w:r>
        <w:t>erbawen</w:t>
      </w:r>
      <w:proofErr w:type="spellEnd"/>
      <w:r>
        <w:t xml:space="preserve"> und zu allen </w:t>
      </w:r>
      <w:proofErr w:type="spellStart"/>
      <w:r>
        <w:t>früchten</w:t>
      </w:r>
      <w:proofErr w:type="spellEnd"/>
      <w:r>
        <w:t xml:space="preserve"> </w:t>
      </w:r>
      <w:proofErr w:type="spellStart"/>
      <w:r>
        <w:t>deßselbigen</w:t>
      </w:r>
      <w:proofErr w:type="spellEnd"/>
      <w:r>
        <w:t xml:space="preserve"> angehalten werden. Und das auch </w:t>
      </w:r>
      <w:proofErr w:type="spellStart"/>
      <w:r>
        <w:t>namlich</w:t>
      </w:r>
      <w:proofErr w:type="spellEnd"/>
      <w:r>
        <w:t xml:space="preserve"> also. So </w:t>
      </w:r>
      <w:proofErr w:type="spellStart"/>
      <w:r>
        <w:t>iemant</w:t>
      </w:r>
      <w:proofErr w:type="spellEnd"/>
      <w:r>
        <w:t xml:space="preserve"> sündiget, das der nach dem </w:t>
      </w:r>
      <w:proofErr w:type="spellStart"/>
      <w:r>
        <w:t>gepot</w:t>
      </w:r>
      <w:proofErr w:type="spellEnd"/>
      <w:r>
        <w:t xml:space="preserve"> des </w:t>
      </w:r>
      <w:proofErr w:type="spellStart"/>
      <w:r>
        <w:t>herren</w:t>
      </w:r>
      <w:proofErr w:type="spellEnd"/>
      <w:r>
        <w:t xml:space="preserve"> des </w:t>
      </w:r>
      <w:proofErr w:type="spellStart"/>
      <w:r>
        <w:t>besserlich</w:t>
      </w:r>
      <w:proofErr w:type="spellEnd"/>
      <w:r>
        <w:t xml:space="preserve"> gestrafet und davon abgezogen werde und also das falsch </w:t>
      </w:r>
      <w:proofErr w:type="spellStart"/>
      <w:r>
        <w:t>vertrawen</w:t>
      </w:r>
      <w:proofErr w:type="spellEnd"/>
      <w:r>
        <w:t xml:space="preserve"> uff alles </w:t>
      </w:r>
      <w:proofErr w:type="spellStart"/>
      <w:r>
        <w:t>eusserlichs</w:t>
      </w:r>
      <w:proofErr w:type="spellEnd"/>
      <w:r>
        <w:t xml:space="preserve"> hingenommen und das </w:t>
      </w:r>
      <w:proofErr w:type="spellStart"/>
      <w:r>
        <w:t>sust</w:t>
      </w:r>
      <w:proofErr w:type="spellEnd"/>
      <w:r>
        <w:t xml:space="preserve"> von den predigen und </w:t>
      </w:r>
      <w:proofErr w:type="spellStart"/>
      <w:r>
        <w:t>sacramentubungen</w:t>
      </w:r>
      <w:proofErr w:type="spellEnd"/>
      <w:r>
        <w:t xml:space="preserve"> </w:t>
      </w:r>
      <w:proofErr w:type="spellStart"/>
      <w:r>
        <w:t>wolte</w:t>
      </w:r>
      <w:proofErr w:type="spellEnd"/>
      <w:r>
        <w:t xml:space="preserve"> im </w:t>
      </w:r>
      <w:proofErr w:type="spellStart"/>
      <w:r>
        <w:t>eussern</w:t>
      </w:r>
      <w:proofErr w:type="spellEnd"/>
      <w:r>
        <w:t xml:space="preserve"> thun allein </w:t>
      </w:r>
      <w:proofErr w:type="spellStart"/>
      <w:r>
        <w:t>beruwen</w:t>
      </w:r>
      <w:proofErr w:type="spellEnd"/>
      <w:r>
        <w:t xml:space="preserve"> und ein </w:t>
      </w:r>
      <w:proofErr w:type="spellStart"/>
      <w:r>
        <w:t>eusserer</w:t>
      </w:r>
      <w:proofErr w:type="spellEnd"/>
      <w:r>
        <w:t xml:space="preserve"> </w:t>
      </w:r>
      <w:proofErr w:type="spellStart"/>
      <w:r>
        <w:t>gotsdienst</w:t>
      </w:r>
      <w:proofErr w:type="spellEnd"/>
      <w:r>
        <w:t xml:space="preserve"> werden, zu </w:t>
      </w:r>
      <w:proofErr w:type="spellStart"/>
      <w:r>
        <w:t>warer</w:t>
      </w:r>
      <w:proofErr w:type="spellEnd"/>
      <w:r>
        <w:t xml:space="preserve"> und </w:t>
      </w:r>
      <w:proofErr w:type="spellStart"/>
      <w:r>
        <w:t>würklicher</w:t>
      </w:r>
      <w:proofErr w:type="spellEnd"/>
      <w:r>
        <w:t xml:space="preserve"> </w:t>
      </w:r>
      <w:proofErr w:type="spellStart"/>
      <w:r>
        <w:t>erbawung</w:t>
      </w:r>
      <w:proofErr w:type="spellEnd"/>
      <w:r>
        <w:t xml:space="preserve"> des </w:t>
      </w:r>
      <w:proofErr w:type="spellStart"/>
      <w:r>
        <w:t>glaubens</w:t>
      </w:r>
      <w:proofErr w:type="spellEnd"/>
      <w:r>
        <w:t xml:space="preserve"> und geistlichen </w:t>
      </w:r>
      <w:proofErr w:type="spellStart"/>
      <w:r>
        <w:t>gotsdiensts</w:t>
      </w:r>
      <w:proofErr w:type="spellEnd"/>
      <w:r>
        <w:t xml:space="preserve"> erwecket und </w:t>
      </w:r>
      <w:proofErr w:type="spellStart"/>
      <w:r>
        <w:t>getriben</w:t>
      </w:r>
      <w:proofErr w:type="spellEnd"/>
      <w:r>
        <w:t xml:space="preserve">. </w:t>
      </w:r>
    </w:p>
    <w:p w14:paraId="0093D529" w14:textId="77777777" w:rsidR="00E9249F" w:rsidRDefault="00E9249F" w:rsidP="00E9249F">
      <w:pPr>
        <w:pStyle w:val="berschrift3"/>
      </w:pPr>
      <w:proofErr w:type="spellStart"/>
      <w:r>
        <w:t>Replic</w:t>
      </w:r>
      <w:proofErr w:type="spellEnd"/>
      <w:r>
        <w:t>. II.</w:t>
      </w:r>
    </w:p>
    <w:p w14:paraId="4265492E" w14:textId="77777777" w:rsidR="00E9249F" w:rsidRDefault="00E9249F" w:rsidP="00E9249F">
      <w:pPr>
        <w:pStyle w:val="StandardWeb"/>
      </w:pPr>
      <w:r>
        <w:t xml:space="preserve">Wann wir das </w:t>
      </w:r>
      <w:proofErr w:type="spellStart"/>
      <w:r>
        <w:t>wort</w:t>
      </w:r>
      <w:proofErr w:type="spellEnd"/>
      <w:r>
        <w:t xml:space="preserve"> thun, so </w:t>
      </w:r>
      <w:proofErr w:type="spellStart"/>
      <w:r>
        <w:t>würts</w:t>
      </w:r>
      <w:proofErr w:type="spellEnd"/>
      <w:r>
        <w:t xml:space="preserve"> bald mit </w:t>
      </w:r>
      <w:proofErr w:type="spellStart"/>
      <w:r>
        <w:t>eweren</w:t>
      </w:r>
      <w:proofErr w:type="spellEnd"/>
      <w:r>
        <w:t xml:space="preserve"> </w:t>
      </w:r>
      <w:proofErr w:type="spellStart"/>
      <w:r>
        <w:t>versamlungen</w:t>
      </w:r>
      <w:proofErr w:type="spellEnd"/>
      <w:r>
        <w:t xml:space="preserve"> </w:t>
      </w:r>
      <w:proofErr w:type="spellStart"/>
      <w:r>
        <w:t>gethon</w:t>
      </w:r>
      <w:proofErr w:type="spellEnd"/>
      <w:r>
        <w:t xml:space="preserve"> sein und der </w:t>
      </w:r>
      <w:proofErr w:type="spellStart"/>
      <w:r>
        <w:t>ietzige</w:t>
      </w:r>
      <w:proofErr w:type="spellEnd"/>
      <w:r>
        <w:t xml:space="preserve"> </w:t>
      </w:r>
      <w:proofErr w:type="spellStart"/>
      <w:r>
        <w:t>iest</w:t>
      </w:r>
      <w:proofErr w:type="spellEnd"/>
      <w:r>
        <w:t xml:space="preserve">, </w:t>
      </w:r>
      <w:proofErr w:type="spellStart"/>
      <w:r>
        <w:t>auß</w:t>
      </w:r>
      <w:proofErr w:type="spellEnd"/>
      <w:r>
        <w:t xml:space="preserve"> </w:t>
      </w:r>
      <w:proofErr w:type="spellStart"/>
      <w:r>
        <w:t>fürwitz</w:t>
      </w:r>
      <w:proofErr w:type="spellEnd"/>
      <w:r>
        <w:t xml:space="preserve"> und </w:t>
      </w:r>
      <w:proofErr w:type="spellStart"/>
      <w:r>
        <w:t>newigkeit</w:t>
      </w:r>
      <w:proofErr w:type="spellEnd"/>
      <w:r>
        <w:t xml:space="preserve"> entstanden, </w:t>
      </w:r>
      <w:proofErr w:type="spellStart"/>
      <w:r>
        <w:t>uffhören</w:t>
      </w:r>
      <w:proofErr w:type="spellEnd"/>
      <w:r>
        <w:t xml:space="preserve">. </w:t>
      </w:r>
    </w:p>
    <w:p w14:paraId="42B547E6" w14:textId="77777777" w:rsidR="00E9249F" w:rsidRDefault="00E9249F" w:rsidP="00E9249F">
      <w:pPr>
        <w:pStyle w:val="berschrift3"/>
      </w:pPr>
      <w:r>
        <w:t>Antwort.</w:t>
      </w:r>
    </w:p>
    <w:p w14:paraId="3F940DDC" w14:textId="77777777" w:rsidR="00E9249F" w:rsidRDefault="00E9249F" w:rsidP="00E9249F">
      <w:pPr>
        <w:pStyle w:val="StandardWeb"/>
      </w:pPr>
      <w:r>
        <w:t xml:space="preserve">Das </w:t>
      </w:r>
      <w:proofErr w:type="spellStart"/>
      <w:r>
        <w:t>haat</w:t>
      </w:r>
      <w:proofErr w:type="spellEnd"/>
      <w:r>
        <w:t xml:space="preserve"> sich kein </w:t>
      </w:r>
      <w:proofErr w:type="spellStart"/>
      <w:r>
        <w:t>christ</w:t>
      </w:r>
      <w:proofErr w:type="spellEnd"/>
      <w:r>
        <w:t xml:space="preserve">, der nach der liebe von seinem nächsten richtet, zu vermuten. Die liebe hoffet das besser. Und ob schon bei </w:t>
      </w:r>
      <w:proofErr w:type="spellStart"/>
      <w:r>
        <w:t>filen</w:t>
      </w:r>
      <w:proofErr w:type="spellEnd"/>
      <w:r>
        <w:t xml:space="preserve"> die </w:t>
      </w:r>
      <w:proofErr w:type="spellStart"/>
      <w:r>
        <w:t>sachen</w:t>
      </w:r>
      <w:proofErr w:type="spellEnd"/>
      <w:r>
        <w:t xml:space="preserve"> der </w:t>
      </w:r>
      <w:proofErr w:type="spellStart"/>
      <w:r>
        <w:t>massen</w:t>
      </w:r>
      <w:proofErr w:type="spellEnd"/>
      <w:r>
        <w:t xml:space="preserve"> </w:t>
      </w:r>
      <w:proofErr w:type="spellStart"/>
      <w:r>
        <w:t>stohn</w:t>
      </w:r>
      <w:proofErr w:type="spellEnd"/>
      <w:r>
        <w:t xml:space="preserve"> mögen, so sind doch, ob </w:t>
      </w:r>
      <w:proofErr w:type="spellStart"/>
      <w:r>
        <w:t>gott</w:t>
      </w:r>
      <w:proofErr w:type="spellEnd"/>
      <w:r>
        <w:t xml:space="preserve"> will, auch </w:t>
      </w:r>
      <w:proofErr w:type="spellStart"/>
      <w:r>
        <w:t>ware</w:t>
      </w:r>
      <w:proofErr w:type="spellEnd"/>
      <w:r>
        <w:t xml:space="preserve"> </w:t>
      </w:r>
      <w:proofErr w:type="spellStart"/>
      <w:r>
        <w:t>christen</w:t>
      </w:r>
      <w:proofErr w:type="spellEnd"/>
      <w:r>
        <w:t xml:space="preserve">, die in dem </w:t>
      </w:r>
      <w:proofErr w:type="spellStart"/>
      <w:r>
        <w:t>gott</w:t>
      </w:r>
      <w:proofErr w:type="spellEnd"/>
      <w:r>
        <w:t xml:space="preserve"> mit </w:t>
      </w:r>
      <w:proofErr w:type="spellStart"/>
      <w:r>
        <w:t>irem</w:t>
      </w:r>
      <w:proofErr w:type="spellEnd"/>
      <w:r>
        <w:t xml:space="preserve"> falschen bekennen </w:t>
      </w:r>
      <w:proofErr w:type="spellStart"/>
      <w:r>
        <w:t>ongern</w:t>
      </w:r>
      <w:proofErr w:type="spellEnd"/>
      <w:r>
        <w:t xml:space="preserve"> </w:t>
      </w:r>
      <w:proofErr w:type="spellStart"/>
      <w:r>
        <w:t>verhönen</w:t>
      </w:r>
      <w:proofErr w:type="spellEnd"/>
      <w:r>
        <w:t xml:space="preserve"> </w:t>
      </w:r>
      <w:proofErr w:type="spellStart"/>
      <w:r>
        <w:t>wolten</w:t>
      </w:r>
      <w:proofErr w:type="spellEnd"/>
      <w:r>
        <w:t xml:space="preserve">. Und ob dann schon auch bei allen solche </w:t>
      </w:r>
      <w:proofErr w:type="spellStart"/>
      <w:r>
        <w:t>fürsorg</w:t>
      </w:r>
      <w:proofErr w:type="spellEnd"/>
      <w:r>
        <w:t xml:space="preserve"> möchte sein, das aber </w:t>
      </w:r>
      <w:proofErr w:type="spellStart"/>
      <w:r>
        <w:t>nit</w:t>
      </w:r>
      <w:proofErr w:type="spellEnd"/>
      <w:r>
        <w:t xml:space="preserve"> ist, noch so mögen keine </w:t>
      </w:r>
      <w:proofErr w:type="spellStart"/>
      <w:r>
        <w:t>christen</w:t>
      </w:r>
      <w:proofErr w:type="spellEnd"/>
      <w:r>
        <w:t xml:space="preserve"> </w:t>
      </w:r>
      <w:proofErr w:type="spellStart"/>
      <w:r>
        <w:t>umb</w:t>
      </w:r>
      <w:proofErr w:type="spellEnd"/>
      <w:r>
        <w:t xml:space="preserve"> solcher </w:t>
      </w:r>
      <w:proofErr w:type="spellStart"/>
      <w:r>
        <w:t>fürsorg</w:t>
      </w:r>
      <w:proofErr w:type="spellEnd"/>
      <w:r>
        <w:t xml:space="preserve"> willen das </w:t>
      </w:r>
      <w:proofErr w:type="spellStart"/>
      <w:r>
        <w:t>gottes</w:t>
      </w:r>
      <w:proofErr w:type="spellEnd"/>
      <w:r>
        <w:t xml:space="preserve"> </w:t>
      </w:r>
      <w:proofErr w:type="spellStart"/>
      <w:r>
        <w:t>gepot</w:t>
      </w:r>
      <w:proofErr w:type="spellEnd"/>
      <w:r>
        <w:t xml:space="preserve"> und werk </w:t>
      </w:r>
      <w:proofErr w:type="spellStart"/>
      <w:r>
        <w:t>underlassen</w:t>
      </w:r>
      <w:proofErr w:type="spellEnd"/>
      <w:r>
        <w:t xml:space="preserve">, noch weniger </w:t>
      </w:r>
      <w:proofErr w:type="spellStart"/>
      <w:r>
        <w:t>verpieten</w:t>
      </w:r>
      <w:proofErr w:type="spellEnd"/>
      <w:r>
        <w:t xml:space="preserve">. Man muß, was der </w:t>
      </w:r>
      <w:proofErr w:type="spellStart"/>
      <w:r>
        <w:t>herr</w:t>
      </w:r>
      <w:proofErr w:type="spellEnd"/>
      <w:r>
        <w:t xml:space="preserve"> </w:t>
      </w:r>
      <w:proofErr w:type="spellStart"/>
      <w:r>
        <w:t>befolhen</w:t>
      </w:r>
      <w:proofErr w:type="spellEnd"/>
      <w:r>
        <w:t xml:space="preserve">, alle getauften zu lehren, </w:t>
      </w:r>
      <w:proofErr w:type="spellStart"/>
      <w:r>
        <w:t>understohn</w:t>
      </w:r>
      <w:proofErr w:type="spellEnd"/>
      <w:r>
        <w:t xml:space="preserve"> uff alle die weg, die </w:t>
      </w:r>
      <w:proofErr w:type="spellStart"/>
      <w:r>
        <w:t>inen</w:t>
      </w:r>
      <w:proofErr w:type="spellEnd"/>
      <w:r>
        <w:t xml:space="preserve"> der </w:t>
      </w:r>
      <w:proofErr w:type="spellStart"/>
      <w:r>
        <w:t>herr</w:t>
      </w:r>
      <w:proofErr w:type="spellEnd"/>
      <w:r>
        <w:t xml:space="preserve"> </w:t>
      </w:r>
      <w:proofErr w:type="spellStart"/>
      <w:r>
        <w:t>gepoten</w:t>
      </w:r>
      <w:proofErr w:type="spellEnd"/>
      <w:r>
        <w:t xml:space="preserve"> und </w:t>
      </w:r>
      <w:proofErr w:type="spellStart"/>
      <w:r>
        <w:t>selb</w:t>
      </w:r>
      <w:proofErr w:type="spellEnd"/>
      <w:r>
        <w:t xml:space="preserve"> </w:t>
      </w:r>
      <w:proofErr w:type="spellStart"/>
      <w:r>
        <w:t>gangen</w:t>
      </w:r>
      <w:proofErr w:type="spellEnd"/>
      <w:r>
        <w:t xml:space="preserve"> ist. Wer da </w:t>
      </w:r>
      <w:proofErr w:type="spellStart"/>
      <w:r>
        <w:t>nit</w:t>
      </w:r>
      <w:proofErr w:type="spellEnd"/>
      <w:r>
        <w:t xml:space="preserve"> will oder </w:t>
      </w:r>
      <w:proofErr w:type="spellStart"/>
      <w:r>
        <w:t>darinn</w:t>
      </w:r>
      <w:proofErr w:type="spellEnd"/>
      <w:r>
        <w:t xml:space="preserve"> </w:t>
      </w:r>
      <w:proofErr w:type="spellStart"/>
      <w:r>
        <w:t>nit</w:t>
      </w:r>
      <w:proofErr w:type="spellEnd"/>
      <w:r>
        <w:t xml:space="preserve"> </w:t>
      </w:r>
      <w:proofErr w:type="spellStart"/>
      <w:r>
        <w:t>bestoht</w:t>
      </w:r>
      <w:proofErr w:type="spellEnd"/>
      <w:r>
        <w:t xml:space="preserve">, der </w:t>
      </w:r>
      <w:proofErr w:type="spellStart"/>
      <w:r>
        <w:t>tregt</w:t>
      </w:r>
      <w:proofErr w:type="spellEnd"/>
      <w:r>
        <w:t xml:space="preserve"> dann sein </w:t>
      </w:r>
      <w:proofErr w:type="spellStart"/>
      <w:r>
        <w:t>gericht</w:t>
      </w:r>
      <w:proofErr w:type="spellEnd"/>
      <w:r>
        <w:t xml:space="preserve"> für sich, und ist die </w:t>
      </w:r>
      <w:proofErr w:type="spellStart"/>
      <w:r>
        <w:t>kirch</w:t>
      </w:r>
      <w:proofErr w:type="spellEnd"/>
      <w:r>
        <w:t xml:space="preserve"> und seine </w:t>
      </w:r>
      <w:proofErr w:type="spellStart"/>
      <w:r>
        <w:t>mitchristen</w:t>
      </w:r>
      <w:proofErr w:type="spellEnd"/>
      <w:r>
        <w:t xml:space="preserve"> seines </w:t>
      </w:r>
      <w:proofErr w:type="spellStart"/>
      <w:r>
        <w:t>verderbens</w:t>
      </w:r>
      <w:proofErr w:type="spellEnd"/>
      <w:r>
        <w:t xml:space="preserve"> entschuldigt. </w:t>
      </w:r>
    </w:p>
    <w:p w14:paraId="2DE47974" w14:textId="77777777" w:rsidR="00E9249F" w:rsidRDefault="00E9249F" w:rsidP="00E9249F">
      <w:pPr>
        <w:pStyle w:val="berschrift3"/>
      </w:pPr>
      <w:proofErr w:type="spellStart"/>
      <w:r>
        <w:t>Replic</w:t>
      </w:r>
      <w:proofErr w:type="spellEnd"/>
      <w:r>
        <w:t>. III.</w:t>
      </w:r>
    </w:p>
    <w:p w14:paraId="31142A63" w14:textId="77777777" w:rsidR="00E9249F" w:rsidRDefault="00E9249F" w:rsidP="00E9249F">
      <w:pPr>
        <w:pStyle w:val="StandardWeb"/>
      </w:pPr>
      <w:r>
        <w:t xml:space="preserve">Noch ist auch der recht frommen </w:t>
      </w:r>
      <w:proofErr w:type="spellStart"/>
      <w:r>
        <w:t>geprechen</w:t>
      </w:r>
      <w:proofErr w:type="spellEnd"/>
      <w:r>
        <w:t xml:space="preserve">, das sie sich gern </w:t>
      </w:r>
      <w:proofErr w:type="spellStart"/>
      <w:r>
        <w:t>ires</w:t>
      </w:r>
      <w:proofErr w:type="spellEnd"/>
      <w:r>
        <w:t xml:space="preserve"> guten </w:t>
      </w:r>
      <w:proofErr w:type="spellStart"/>
      <w:r>
        <w:t>uberheben</w:t>
      </w:r>
      <w:proofErr w:type="spellEnd"/>
      <w:r>
        <w:t xml:space="preserve"> und andere verachten und </w:t>
      </w:r>
      <w:proofErr w:type="spellStart"/>
      <w:r>
        <w:t>frevel</w:t>
      </w:r>
      <w:proofErr w:type="spellEnd"/>
      <w:r>
        <w:t xml:space="preserve"> urteilen. </w:t>
      </w:r>
      <w:proofErr w:type="spellStart"/>
      <w:r>
        <w:t>Darauß</w:t>
      </w:r>
      <w:proofErr w:type="spellEnd"/>
      <w:r>
        <w:t xml:space="preserve"> würde denn </w:t>
      </w:r>
      <w:proofErr w:type="spellStart"/>
      <w:r>
        <w:t>zerrüttung</w:t>
      </w:r>
      <w:proofErr w:type="spellEnd"/>
      <w:r>
        <w:t xml:space="preserve"> der </w:t>
      </w:r>
      <w:proofErr w:type="spellStart"/>
      <w:r>
        <w:t>bürgerschaft</w:t>
      </w:r>
      <w:proofErr w:type="spellEnd"/>
      <w:r>
        <w:t xml:space="preserve"> erfolgen. </w:t>
      </w:r>
    </w:p>
    <w:p w14:paraId="6DAAEA3C" w14:textId="77777777" w:rsidR="00E9249F" w:rsidRDefault="00E9249F" w:rsidP="00E9249F">
      <w:pPr>
        <w:pStyle w:val="berschrift3"/>
      </w:pPr>
      <w:r>
        <w:t>Antwort.</w:t>
      </w:r>
    </w:p>
    <w:p w14:paraId="50E8EA92" w14:textId="77777777" w:rsidR="00E9249F" w:rsidRDefault="00E9249F" w:rsidP="00E9249F">
      <w:pPr>
        <w:pStyle w:val="StandardWeb"/>
      </w:pPr>
      <w:r>
        <w:t xml:space="preserve">Sollte man aber </w:t>
      </w:r>
      <w:proofErr w:type="spellStart"/>
      <w:r>
        <w:t>drumb</w:t>
      </w:r>
      <w:proofErr w:type="spellEnd"/>
      <w:r>
        <w:t xml:space="preserve"> </w:t>
      </w:r>
      <w:proofErr w:type="spellStart"/>
      <w:r>
        <w:t>nit</w:t>
      </w:r>
      <w:proofErr w:type="spellEnd"/>
      <w:r>
        <w:t xml:space="preserve"> lehren fromm werden und halten alles, das der </w:t>
      </w:r>
      <w:proofErr w:type="spellStart"/>
      <w:r>
        <w:t>herr</w:t>
      </w:r>
      <w:proofErr w:type="spellEnd"/>
      <w:r>
        <w:t xml:space="preserve"> </w:t>
      </w:r>
      <w:proofErr w:type="spellStart"/>
      <w:r>
        <w:t>befolhen</w:t>
      </w:r>
      <w:proofErr w:type="spellEnd"/>
      <w:r>
        <w:t xml:space="preserve"> hat. In unseren </w:t>
      </w:r>
      <w:proofErr w:type="spellStart"/>
      <w:r>
        <w:t>gotsversamlungen</w:t>
      </w:r>
      <w:proofErr w:type="spellEnd"/>
      <w:r>
        <w:t xml:space="preserve"> </w:t>
      </w:r>
      <w:proofErr w:type="spellStart"/>
      <w:r>
        <w:t>würt</w:t>
      </w:r>
      <w:proofErr w:type="spellEnd"/>
      <w:r>
        <w:t xml:space="preserve"> man </w:t>
      </w:r>
      <w:proofErr w:type="spellStart"/>
      <w:r>
        <w:t>nieman</w:t>
      </w:r>
      <w:proofErr w:type="spellEnd"/>
      <w:r>
        <w:t xml:space="preserve"> verachten noch </w:t>
      </w:r>
      <w:proofErr w:type="spellStart"/>
      <w:r>
        <w:t>frävel</w:t>
      </w:r>
      <w:proofErr w:type="spellEnd"/>
      <w:r>
        <w:t xml:space="preserve"> urteilen und auch </w:t>
      </w:r>
      <w:proofErr w:type="spellStart"/>
      <w:r>
        <w:t>nieman</w:t>
      </w:r>
      <w:proofErr w:type="spellEnd"/>
      <w:r>
        <w:t xml:space="preserve"> mit dem </w:t>
      </w:r>
      <w:proofErr w:type="spellStart"/>
      <w:r>
        <w:t>wort</w:t>
      </w:r>
      <w:proofErr w:type="spellEnd"/>
      <w:r>
        <w:t xml:space="preserve"> </w:t>
      </w:r>
      <w:proofErr w:type="spellStart"/>
      <w:r>
        <w:t>gottes</w:t>
      </w:r>
      <w:proofErr w:type="spellEnd"/>
      <w:r>
        <w:t xml:space="preserve"> bekümmern, </w:t>
      </w:r>
      <w:proofErr w:type="spellStart"/>
      <w:r>
        <w:t>ders</w:t>
      </w:r>
      <w:proofErr w:type="spellEnd"/>
      <w:r>
        <w:t xml:space="preserve"> </w:t>
      </w:r>
      <w:proofErr w:type="spellStart"/>
      <w:r>
        <w:t>nit</w:t>
      </w:r>
      <w:proofErr w:type="spellEnd"/>
      <w:r>
        <w:t xml:space="preserve"> gern hören </w:t>
      </w:r>
      <w:proofErr w:type="spellStart"/>
      <w:r>
        <w:t>wille</w:t>
      </w:r>
      <w:proofErr w:type="spellEnd"/>
      <w:r>
        <w:t xml:space="preserve">. Und wer sich anders halten </w:t>
      </w:r>
      <w:proofErr w:type="spellStart"/>
      <w:r>
        <w:t>wolte</w:t>
      </w:r>
      <w:proofErr w:type="spellEnd"/>
      <w:r>
        <w:t xml:space="preserve">, dem wöllen wir des </w:t>
      </w:r>
      <w:proofErr w:type="spellStart"/>
      <w:r>
        <w:t>scheins</w:t>
      </w:r>
      <w:proofErr w:type="spellEnd"/>
      <w:r>
        <w:t xml:space="preserve"> christlicher </w:t>
      </w:r>
      <w:proofErr w:type="spellStart"/>
      <w:r>
        <w:t>gemeinschaft</w:t>
      </w:r>
      <w:proofErr w:type="spellEnd"/>
      <w:r>
        <w:t xml:space="preserve"> mit nichten </w:t>
      </w:r>
      <w:proofErr w:type="spellStart"/>
      <w:r>
        <w:t>gestohn</w:t>
      </w:r>
      <w:proofErr w:type="spellEnd"/>
      <w:r>
        <w:t xml:space="preserve"> und in den anderen </w:t>
      </w:r>
      <w:proofErr w:type="spellStart"/>
      <w:r>
        <w:t>verächteren</w:t>
      </w:r>
      <w:proofErr w:type="spellEnd"/>
      <w:r>
        <w:t xml:space="preserve">, </w:t>
      </w:r>
      <w:proofErr w:type="spellStart"/>
      <w:r>
        <w:t>schmehern</w:t>
      </w:r>
      <w:proofErr w:type="spellEnd"/>
      <w:r>
        <w:t xml:space="preserve">, </w:t>
      </w:r>
      <w:proofErr w:type="spellStart"/>
      <w:r>
        <w:t>lesterern</w:t>
      </w:r>
      <w:proofErr w:type="spellEnd"/>
      <w:r>
        <w:t xml:space="preserve"> und </w:t>
      </w:r>
      <w:proofErr w:type="spellStart"/>
      <w:r>
        <w:t>beleidigern</w:t>
      </w:r>
      <w:proofErr w:type="spellEnd"/>
      <w:r>
        <w:t xml:space="preserve"> der </w:t>
      </w:r>
      <w:proofErr w:type="spellStart"/>
      <w:r>
        <w:t>menschen</w:t>
      </w:r>
      <w:proofErr w:type="spellEnd"/>
      <w:r>
        <w:t xml:space="preserve"> </w:t>
      </w:r>
      <w:proofErr w:type="spellStart"/>
      <w:r>
        <w:t>zuzelen</w:t>
      </w:r>
      <w:proofErr w:type="spellEnd"/>
      <w:r>
        <w:t xml:space="preserve">, deren man leider ein </w:t>
      </w:r>
      <w:proofErr w:type="spellStart"/>
      <w:r>
        <w:t>grewlichen</w:t>
      </w:r>
      <w:proofErr w:type="spellEnd"/>
      <w:r>
        <w:t xml:space="preserve"> </w:t>
      </w:r>
      <w:proofErr w:type="spellStart"/>
      <w:r>
        <w:t>haufen</w:t>
      </w:r>
      <w:proofErr w:type="spellEnd"/>
      <w:r>
        <w:t xml:space="preserve"> hie duldet, auch zu </w:t>
      </w:r>
      <w:proofErr w:type="spellStart"/>
      <w:r>
        <w:t>grewlicher</w:t>
      </w:r>
      <w:proofErr w:type="spellEnd"/>
      <w:r>
        <w:t xml:space="preserve"> </w:t>
      </w:r>
      <w:proofErr w:type="spellStart"/>
      <w:r>
        <w:t>verergernüß</w:t>
      </w:r>
      <w:proofErr w:type="spellEnd"/>
      <w:r>
        <w:t xml:space="preserve"> </w:t>
      </w:r>
      <w:proofErr w:type="spellStart"/>
      <w:r>
        <w:t>filer</w:t>
      </w:r>
      <w:proofErr w:type="spellEnd"/>
      <w:r>
        <w:t xml:space="preserve"> </w:t>
      </w:r>
      <w:proofErr w:type="spellStart"/>
      <w:r>
        <w:t>einfeltigen</w:t>
      </w:r>
      <w:proofErr w:type="spellEnd"/>
      <w:r>
        <w:t xml:space="preserve">. </w:t>
      </w:r>
    </w:p>
    <w:p w14:paraId="127BB6BD" w14:textId="77777777" w:rsidR="00E9249F" w:rsidRDefault="00E9249F" w:rsidP="00E9249F">
      <w:pPr>
        <w:pStyle w:val="berschrift3"/>
      </w:pPr>
      <w:proofErr w:type="spellStart"/>
      <w:r>
        <w:t>Replic</w:t>
      </w:r>
      <w:proofErr w:type="spellEnd"/>
      <w:r>
        <w:t xml:space="preserve">. </w:t>
      </w:r>
      <w:proofErr w:type="spellStart"/>
      <w:r>
        <w:t>IIII</w:t>
      </w:r>
      <w:proofErr w:type="spellEnd"/>
    </w:p>
    <w:p w14:paraId="2F1E2004" w14:textId="77777777" w:rsidR="00E9249F" w:rsidRDefault="00E9249F" w:rsidP="00E9249F">
      <w:pPr>
        <w:pStyle w:val="StandardWeb"/>
      </w:pPr>
      <w:r>
        <w:t xml:space="preserve">So </w:t>
      </w:r>
      <w:proofErr w:type="spellStart"/>
      <w:r>
        <w:t>werdt</w:t>
      </w:r>
      <w:proofErr w:type="spellEnd"/>
      <w:r>
        <w:t xml:space="preserve"> </w:t>
      </w:r>
      <w:proofErr w:type="spellStart"/>
      <w:r>
        <w:t>ir</w:t>
      </w:r>
      <w:proofErr w:type="spellEnd"/>
      <w:r>
        <w:t xml:space="preserve"> gar ein </w:t>
      </w:r>
      <w:proofErr w:type="spellStart"/>
      <w:r>
        <w:t>kleins</w:t>
      </w:r>
      <w:proofErr w:type="spellEnd"/>
      <w:r>
        <w:t xml:space="preserve"> </w:t>
      </w:r>
      <w:proofErr w:type="spellStart"/>
      <w:r>
        <w:t>heuflin</w:t>
      </w:r>
      <w:proofErr w:type="spellEnd"/>
      <w:r>
        <w:t xml:space="preserve"> in </w:t>
      </w:r>
      <w:proofErr w:type="spellStart"/>
      <w:r>
        <w:t>ewer</w:t>
      </w:r>
      <w:proofErr w:type="spellEnd"/>
      <w:r>
        <w:t xml:space="preserve"> </w:t>
      </w:r>
      <w:proofErr w:type="spellStart"/>
      <w:r>
        <w:t>gemeinschaft</w:t>
      </w:r>
      <w:proofErr w:type="spellEnd"/>
      <w:r>
        <w:t xml:space="preserve"> und </w:t>
      </w:r>
      <w:proofErr w:type="spellStart"/>
      <w:r>
        <w:t>samlung</w:t>
      </w:r>
      <w:proofErr w:type="spellEnd"/>
      <w:r>
        <w:t xml:space="preserve"> behalten. </w:t>
      </w:r>
    </w:p>
    <w:p w14:paraId="31BF0B80" w14:textId="77777777" w:rsidR="00E9249F" w:rsidRDefault="00E9249F" w:rsidP="00E9249F">
      <w:pPr>
        <w:pStyle w:val="berschrift3"/>
      </w:pPr>
      <w:r>
        <w:t>Antwort.</w:t>
      </w:r>
    </w:p>
    <w:p w14:paraId="0929035F" w14:textId="77777777" w:rsidR="00E9249F" w:rsidRDefault="00E9249F" w:rsidP="00E9249F">
      <w:pPr>
        <w:pStyle w:val="StandardWeb"/>
      </w:pPr>
      <w:r>
        <w:t xml:space="preserve">Wenig sind </w:t>
      </w:r>
      <w:proofErr w:type="spellStart"/>
      <w:r>
        <w:t>erwehlet</w:t>
      </w:r>
      <w:proofErr w:type="spellEnd"/>
      <w:r>
        <w:t xml:space="preserve">, noch will </w:t>
      </w:r>
      <w:proofErr w:type="spellStart"/>
      <w:r>
        <w:t>gott</w:t>
      </w:r>
      <w:proofErr w:type="spellEnd"/>
      <w:r>
        <w:t xml:space="preserve"> seiner </w:t>
      </w:r>
      <w:proofErr w:type="spellStart"/>
      <w:r>
        <w:t>herd</w:t>
      </w:r>
      <w:proofErr w:type="spellEnd"/>
      <w:r>
        <w:t xml:space="preserve">, </w:t>
      </w:r>
      <w:proofErr w:type="spellStart"/>
      <w:r>
        <w:t>wol</w:t>
      </w:r>
      <w:proofErr w:type="spellEnd"/>
      <w:r>
        <w:t xml:space="preserve"> klein die ist, sein reich geben. Und </w:t>
      </w:r>
      <w:proofErr w:type="spellStart"/>
      <w:r>
        <w:t>wa</w:t>
      </w:r>
      <w:proofErr w:type="spellEnd"/>
      <w:r>
        <w:t xml:space="preserve"> nur </w:t>
      </w:r>
      <w:proofErr w:type="spellStart"/>
      <w:r>
        <w:t>zwen</w:t>
      </w:r>
      <w:proofErr w:type="spellEnd"/>
      <w:r>
        <w:t xml:space="preserve"> oder drei in seinem </w:t>
      </w:r>
      <w:proofErr w:type="spellStart"/>
      <w:r>
        <w:t>namen</w:t>
      </w:r>
      <w:proofErr w:type="spellEnd"/>
      <w:r>
        <w:t xml:space="preserve"> </w:t>
      </w:r>
      <w:proofErr w:type="spellStart"/>
      <w:r>
        <w:t>versamlet</w:t>
      </w:r>
      <w:proofErr w:type="spellEnd"/>
      <w:r>
        <w:t xml:space="preserve">, da will er mitten </w:t>
      </w:r>
      <w:proofErr w:type="spellStart"/>
      <w:r>
        <w:t>under</w:t>
      </w:r>
      <w:proofErr w:type="spellEnd"/>
      <w:r>
        <w:t xml:space="preserve"> </w:t>
      </w:r>
      <w:proofErr w:type="spellStart"/>
      <w:r>
        <w:t>inen</w:t>
      </w:r>
      <w:proofErr w:type="spellEnd"/>
      <w:r>
        <w:t xml:space="preserve"> sein. So ist bei im alles himmlisch höre. </w:t>
      </w:r>
      <w:proofErr w:type="spellStart"/>
      <w:r>
        <w:t>Darumb</w:t>
      </w:r>
      <w:proofErr w:type="spellEnd"/>
      <w:r>
        <w:t xml:space="preserve"> werden sich die </w:t>
      </w:r>
      <w:proofErr w:type="spellStart"/>
      <w:r>
        <w:t>gleubigen</w:t>
      </w:r>
      <w:proofErr w:type="spellEnd"/>
      <w:r>
        <w:t xml:space="preserve"> </w:t>
      </w:r>
      <w:proofErr w:type="spellStart"/>
      <w:r>
        <w:t>irer</w:t>
      </w:r>
      <w:proofErr w:type="spellEnd"/>
      <w:r>
        <w:t xml:space="preserve"> geringen </w:t>
      </w:r>
      <w:proofErr w:type="spellStart"/>
      <w:r>
        <w:t>anzal</w:t>
      </w:r>
      <w:proofErr w:type="spellEnd"/>
      <w:r>
        <w:t xml:space="preserve"> </w:t>
      </w:r>
      <w:proofErr w:type="spellStart"/>
      <w:r>
        <w:t>nit</w:t>
      </w:r>
      <w:proofErr w:type="spellEnd"/>
      <w:r>
        <w:t xml:space="preserve"> entsetzen noch derhalben etwas </w:t>
      </w:r>
      <w:proofErr w:type="spellStart"/>
      <w:r>
        <w:t>werks</w:t>
      </w:r>
      <w:proofErr w:type="spellEnd"/>
      <w:r>
        <w:t xml:space="preserve"> Christi an </w:t>
      </w:r>
      <w:proofErr w:type="spellStart"/>
      <w:r>
        <w:t>inen</w:t>
      </w:r>
      <w:proofErr w:type="spellEnd"/>
      <w:r>
        <w:t xml:space="preserve"> </w:t>
      </w:r>
      <w:proofErr w:type="spellStart"/>
      <w:r>
        <w:t>selb</w:t>
      </w:r>
      <w:proofErr w:type="spellEnd"/>
      <w:r>
        <w:t xml:space="preserve"> </w:t>
      </w:r>
      <w:proofErr w:type="spellStart"/>
      <w:r>
        <w:t>underlassen</w:t>
      </w:r>
      <w:proofErr w:type="spellEnd"/>
      <w:r>
        <w:t xml:space="preserve">. </w:t>
      </w:r>
    </w:p>
    <w:p w14:paraId="05730D23" w14:textId="77777777" w:rsidR="00E9249F" w:rsidRDefault="00E9249F" w:rsidP="00E9249F">
      <w:pPr>
        <w:pStyle w:val="berschrift3"/>
      </w:pPr>
      <w:proofErr w:type="spellStart"/>
      <w:r>
        <w:t>Replic</w:t>
      </w:r>
      <w:proofErr w:type="spellEnd"/>
      <w:r>
        <w:t xml:space="preserve"> 5.</w:t>
      </w:r>
    </w:p>
    <w:p w14:paraId="29CB9EFB" w14:textId="77777777" w:rsidR="00E9249F" w:rsidRDefault="00E9249F" w:rsidP="00E9249F">
      <w:pPr>
        <w:pStyle w:val="StandardWeb"/>
      </w:pPr>
      <w:r>
        <w:t xml:space="preserve">Wenn deren aber so wenig, so werden sie die anderen verachten und </w:t>
      </w:r>
      <w:proofErr w:type="spellStart"/>
      <w:r>
        <w:t>lesteren</w:t>
      </w:r>
      <w:proofErr w:type="spellEnd"/>
      <w:r>
        <w:t xml:space="preserve">, als die da wöllen besser sein dann sie. Daher </w:t>
      </w:r>
      <w:proofErr w:type="spellStart"/>
      <w:r>
        <w:t>würdt</w:t>
      </w:r>
      <w:proofErr w:type="spellEnd"/>
      <w:r>
        <w:t xml:space="preserve"> dann abermal </w:t>
      </w:r>
      <w:proofErr w:type="spellStart"/>
      <w:r>
        <w:t>onruw</w:t>
      </w:r>
      <w:proofErr w:type="spellEnd"/>
      <w:r>
        <w:t xml:space="preserve"> </w:t>
      </w:r>
      <w:proofErr w:type="spellStart"/>
      <w:r>
        <w:t>under</w:t>
      </w:r>
      <w:proofErr w:type="spellEnd"/>
      <w:r>
        <w:t xml:space="preserve"> den bürgern </w:t>
      </w:r>
      <w:proofErr w:type="spellStart"/>
      <w:r>
        <w:t>entstohn</w:t>
      </w:r>
      <w:proofErr w:type="spellEnd"/>
      <w:r>
        <w:t xml:space="preserve">. </w:t>
      </w:r>
    </w:p>
    <w:p w14:paraId="039EBD8F" w14:textId="77777777" w:rsidR="00E9249F" w:rsidRDefault="00E9249F" w:rsidP="00E9249F">
      <w:pPr>
        <w:pStyle w:val="berschrift3"/>
      </w:pPr>
      <w:r>
        <w:t>Antwort.</w:t>
      </w:r>
    </w:p>
    <w:p w14:paraId="7BDAB72A" w14:textId="77777777" w:rsidR="00E9249F" w:rsidRDefault="00E9249F" w:rsidP="00E9249F">
      <w:pPr>
        <w:pStyle w:val="StandardWeb"/>
      </w:pPr>
      <w:r>
        <w:t xml:space="preserve">Ja, wann die unseren </w:t>
      </w:r>
      <w:proofErr w:type="spellStart"/>
      <w:r>
        <w:t>nit</w:t>
      </w:r>
      <w:proofErr w:type="spellEnd"/>
      <w:r>
        <w:t xml:space="preserve"> </w:t>
      </w:r>
      <w:proofErr w:type="spellStart"/>
      <w:r>
        <w:t>wolten</w:t>
      </w:r>
      <w:proofErr w:type="spellEnd"/>
      <w:r>
        <w:t xml:space="preserve"> gute </w:t>
      </w:r>
      <w:proofErr w:type="spellStart"/>
      <w:r>
        <w:t>wort</w:t>
      </w:r>
      <w:proofErr w:type="spellEnd"/>
      <w:r>
        <w:t xml:space="preserve"> </w:t>
      </w:r>
      <w:proofErr w:type="spellStart"/>
      <w:r>
        <w:t>umb</w:t>
      </w:r>
      <w:proofErr w:type="spellEnd"/>
      <w:r>
        <w:t xml:space="preserve"> böse geben und mit </w:t>
      </w:r>
      <w:proofErr w:type="spellStart"/>
      <w:r>
        <w:t>gedult</w:t>
      </w:r>
      <w:proofErr w:type="spellEnd"/>
      <w:r>
        <w:t xml:space="preserve"> leiden alle </w:t>
      </w:r>
      <w:proofErr w:type="spellStart"/>
      <w:r>
        <w:t>schmach</w:t>
      </w:r>
      <w:proofErr w:type="spellEnd"/>
      <w:r>
        <w:t xml:space="preserve"> und </w:t>
      </w:r>
      <w:proofErr w:type="spellStart"/>
      <w:r>
        <w:t>lesterung</w:t>
      </w:r>
      <w:proofErr w:type="spellEnd"/>
      <w:r>
        <w:t xml:space="preserve"> der bösen. Dann fromme </w:t>
      </w:r>
      <w:proofErr w:type="spellStart"/>
      <w:r>
        <w:t>leut</w:t>
      </w:r>
      <w:proofErr w:type="spellEnd"/>
      <w:r>
        <w:t xml:space="preserve"> werden </w:t>
      </w:r>
      <w:proofErr w:type="spellStart"/>
      <w:r>
        <w:t>uber</w:t>
      </w:r>
      <w:proofErr w:type="spellEnd"/>
      <w:r>
        <w:t xml:space="preserve"> </w:t>
      </w:r>
      <w:proofErr w:type="spellStart"/>
      <w:r>
        <w:t>nieman</w:t>
      </w:r>
      <w:proofErr w:type="spellEnd"/>
      <w:r>
        <w:t xml:space="preserve"> zürnen, </w:t>
      </w:r>
      <w:proofErr w:type="spellStart"/>
      <w:r>
        <w:t>darumb</w:t>
      </w:r>
      <w:proofErr w:type="spellEnd"/>
      <w:r>
        <w:t xml:space="preserve"> das er </w:t>
      </w:r>
      <w:proofErr w:type="spellStart"/>
      <w:r>
        <w:t>begeret</w:t>
      </w:r>
      <w:proofErr w:type="spellEnd"/>
      <w:r>
        <w:t xml:space="preserve">, christlich zu leben. </w:t>
      </w:r>
    </w:p>
    <w:p w14:paraId="10B1CA82" w14:textId="77777777" w:rsidR="00E9249F" w:rsidRDefault="00E9249F" w:rsidP="00E9249F">
      <w:pPr>
        <w:pStyle w:val="StandardWeb"/>
      </w:pPr>
      <w:r>
        <w:t xml:space="preserve">Auch solle ein </w:t>
      </w:r>
      <w:proofErr w:type="spellStart"/>
      <w:r>
        <w:t>oberkeit</w:t>
      </w:r>
      <w:proofErr w:type="spellEnd"/>
      <w:r>
        <w:t xml:space="preserve"> </w:t>
      </w:r>
      <w:proofErr w:type="spellStart"/>
      <w:r>
        <w:t>nieman</w:t>
      </w:r>
      <w:proofErr w:type="spellEnd"/>
      <w:r>
        <w:t xml:space="preserve"> gestatten, das er fromme </w:t>
      </w:r>
      <w:proofErr w:type="spellStart"/>
      <w:r>
        <w:t>christen</w:t>
      </w:r>
      <w:proofErr w:type="spellEnd"/>
      <w:r>
        <w:t xml:space="preserve"> </w:t>
      </w:r>
      <w:proofErr w:type="spellStart"/>
      <w:r>
        <w:t>umb</w:t>
      </w:r>
      <w:proofErr w:type="spellEnd"/>
      <w:r>
        <w:t xml:space="preserve"> der </w:t>
      </w:r>
      <w:proofErr w:type="spellStart"/>
      <w:r>
        <w:t>ghorsame</w:t>
      </w:r>
      <w:proofErr w:type="spellEnd"/>
      <w:r>
        <w:t xml:space="preserve"> Christi willen </w:t>
      </w:r>
      <w:proofErr w:type="spellStart"/>
      <w:r>
        <w:t>wolte</w:t>
      </w:r>
      <w:proofErr w:type="spellEnd"/>
      <w:r>
        <w:t xml:space="preserve"> </w:t>
      </w:r>
      <w:proofErr w:type="spellStart"/>
      <w:r>
        <w:t>lestern</w:t>
      </w:r>
      <w:proofErr w:type="spellEnd"/>
      <w:r>
        <w:t xml:space="preserve"> und verfolgen. </w:t>
      </w:r>
      <w:proofErr w:type="spellStart"/>
      <w:r>
        <w:t>Wa</w:t>
      </w:r>
      <w:proofErr w:type="spellEnd"/>
      <w:r>
        <w:t xml:space="preserve"> aber das doch geschehen würde, wie man dann </w:t>
      </w:r>
      <w:proofErr w:type="spellStart"/>
      <w:r>
        <w:t>uber</w:t>
      </w:r>
      <w:proofErr w:type="spellEnd"/>
      <w:r>
        <w:t xml:space="preserve"> </w:t>
      </w:r>
      <w:proofErr w:type="spellStart"/>
      <w:r>
        <w:t>grewliche</w:t>
      </w:r>
      <w:proofErr w:type="spellEnd"/>
      <w:r>
        <w:t xml:space="preserve"> </w:t>
      </w:r>
      <w:proofErr w:type="spellStart"/>
      <w:r>
        <w:t>lesterung</w:t>
      </w:r>
      <w:proofErr w:type="spellEnd"/>
      <w:r>
        <w:t xml:space="preserve"> wider </w:t>
      </w:r>
      <w:proofErr w:type="spellStart"/>
      <w:r>
        <w:t>gottes</w:t>
      </w:r>
      <w:proofErr w:type="spellEnd"/>
      <w:r>
        <w:t xml:space="preserve"> lehr und deren </w:t>
      </w:r>
      <w:proofErr w:type="spellStart"/>
      <w:r>
        <w:t>getrewe</w:t>
      </w:r>
      <w:proofErr w:type="spellEnd"/>
      <w:r>
        <w:t xml:space="preserve"> </w:t>
      </w:r>
      <w:proofErr w:type="spellStart"/>
      <w:r>
        <w:t>diener</w:t>
      </w:r>
      <w:proofErr w:type="spellEnd"/>
      <w:r>
        <w:t xml:space="preserve"> hie </w:t>
      </w:r>
      <w:proofErr w:type="spellStart"/>
      <w:r>
        <w:t>offentlich</w:t>
      </w:r>
      <w:proofErr w:type="spellEnd"/>
      <w:r>
        <w:t xml:space="preserve"> gestattet, so wöllen wir doch derhalben mit </w:t>
      </w:r>
      <w:proofErr w:type="spellStart"/>
      <w:r>
        <w:t>nieman</w:t>
      </w:r>
      <w:proofErr w:type="spellEnd"/>
      <w:r>
        <w:t xml:space="preserve"> einigen zank anheben und alles mit </w:t>
      </w:r>
      <w:proofErr w:type="spellStart"/>
      <w:r>
        <w:t>gedult</w:t>
      </w:r>
      <w:proofErr w:type="spellEnd"/>
      <w:r>
        <w:t xml:space="preserve"> dem </w:t>
      </w:r>
      <w:proofErr w:type="spellStart"/>
      <w:r>
        <w:t>herren</w:t>
      </w:r>
      <w:proofErr w:type="spellEnd"/>
      <w:r>
        <w:t xml:space="preserve"> </w:t>
      </w:r>
      <w:proofErr w:type="spellStart"/>
      <w:r>
        <w:t>befelhen</w:t>
      </w:r>
      <w:proofErr w:type="spellEnd"/>
      <w:r>
        <w:t xml:space="preserve">. Und </w:t>
      </w:r>
      <w:proofErr w:type="spellStart"/>
      <w:r>
        <w:t>wa</w:t>
      </w:r>
      <w:proofErr w:type="spellEnd"/>
      <w:r>
        <w:t xml:space="preserve"> </w:t>
      </w:r>
      <w:proofErr w:type="spellStart"/>
      <w:r>
        <w:t>iemant</w:t>
      </w:r>
      <w:proofErr w:type="spellEnd"/>
      <w:r>
        <w:t xml:space="preserve"> </w:t>
      </w:r>
      <w:proofErr w:type="spellStart"/>
      <w:r>
        <w:t>under</w:t>
      </w:r>
      <w:proofErr w:type="spellEnd"/>
      <w:r>
        <w:t xml:space="preserve"> uns das </w:t>
      </w:r>
      <w:proofErr w:type="spellStart"/>
      <w:r>
        <w:t>nit</w:t>
      </w:r>
      <w:proofErr w:type="spellEnd"/>
      <w:r>
        <w:t xml:space="preserve"> thun </w:t>
      </w:r>
      <w:proofErr w:type="spellStart"/>
      <w:r>
        <w:t>wolte</w:t>
      </w:r>
      <w:proofErr w:type="spellEnd"/>
      <w:r>
        <w:t xml:space="preserve">, den wöllen wir mit </w:t>
      </w:r>
      <w:proofErr w:type="spellStart"/>
      <w:r>
        <w:t>gottes</w:t>
      </w:r>
      <w:proofErr w:type="spellEnd"/>
      <w:r>
        <w:t xml:space="preserve"> </w:t>
      </w:r>
      <w:proofErr w:type="spellStart"/>
      <w:r>
        <w:t>wort</w:t>
      </w:r>
      <w:proofErr w:type="spellEnd"/>
      <w:r>
        <w:t xml:space="preserve"> zur </w:t>
      </w:r>
      <w:proofErr w:type="spellStart"/>
      <w:r>
        <w:t>besserung</w:t>
      </w:r>
      <w:proofErr w:type="spellEnd"/>
      <w:r>
        <w:t xml:space="preserve"> </w:t>
      </w:r>
      <w:proofErr w:type="spellStart"/>
      <w:r>
        <w:t>vermanen</w:t>
      </w:r>
      <w:proofErr w:type="spellEnd"/>
      <w:r>
        <w:t xml:space="preserve">. Und </w:t>
      </w:r>
      <w:proofErr w:type="spellStart"/>
      <w:r>
        <w:t>wa</w:t>
      </w:r>
      <w:proofErr w:type="spellEnd"/>
      <w:r>
        <w:t xml:space="preserve"> das </w:t>
      </w:r>
      <w:proofErr w:type="spellStart"/>
      <w:r>
        <w:t>nit</w:t>
      </w:r>
      <w:proofErr w:type="spellEnd"/>
      <w:r>
        <w:t xml:space="preserve"> hülfe, im der waren christlichen </w:t>
      </w:r>
      <w:proofErr w:type="spellStart"/>
      <w:r>
        <w:t>gemeinschaft</w:t>
      </w:r>
      <w:proofErr w:type="spellEnd"/>
      <w:r>
        <w:t xml:space="preserve"> gar </w:t>
      </w:r>
      <w:proofErr w:type="spellStart"/>
      <w:r>
        <w:t>nit</w:t>
      </w:r>
      <w:proofErr w:type="spellEnd"/>
      <w:r>
        <w:t xml:space="preserve"> </w:t>
      </w:r>
      <w:proofErr w:type="spellStart"/>
      <w:r>
        <w:t>gestohn</w:t>
      </w:r>
      <w:proofErr w:type="spellEnd"/>
      <w:r>
        <w:t xml:space="preserve">, noch in dem einigen </w:t>
      </w:r>
      <w:proofErr w:type="spellStart"/>
      <w:r>
        <w:t>schandtdeckel</w:t>
      </w:r>
      <w:proofErr w:type="spellEnd"/>
      <w:r>
        <w:t xml:space="preserve"> halten. </w:t>
      </w:r>
    </w:p>
    <w:p w14:paraId="0FB2A7A2" w14:textId="77777777" w:rsidR="00E9249F" w:rsidRDefault="00E9249F" w:rsidP="00E9249F">
      <w:pPr>
        <w:pStyle w:val="StandardWeb"/>
      </w:pPr>
      <w:r>
        <w:t xml:space="preserve">Es </w:t>
      </w:r>
      <w:proofErr w:type="spellStart"/>
      <w:r>
        <w:t>were</w:t>
      </w:r>
      <w:proofErr w:type="spellEnd"/>
      <w:r>
        <w:t xml:space="preserve"> auch </w:t>
      </w:r>
      <w:proofErr w:type="spellStart"/>
      <w:r>
        <w:t>wol</w:t>
      </w:r>
      <w:proofErr w:type="spellEnd"/>
      <w:r>
        <w:t xml:space="preserve"> </w:t>
      </w:r>
      <w:proofErr w:type="spellStart"/>
      <w:r>
        <w:t>zerbarmen</w:t>
      </w:r>
      <w:proofErr w:type="spellEnd"/>
      <w:r>
        <w:t xml:space="preserve"> und erschröcklich zu hören, wann u. g. h. </w:t>
      </w:r>
      <w:proofErr w:type="spellStart"/>
      <w:r>
        <w:t>wolten</w:t>
      </w:r>
      <w:proofErr w:type="spellEnd"/>
      <w:r>
        <w:t xml:space="preserve"> gestatten allerlei </w:t>
      </w:r>
      <w:proofErr w:type="spellStart"/>
      <w:r>
        <w:t>leuten</w:t>
      </w:r>
      <w:proofErr w:type="spellEnd"/>
      <w:r>
        <w:t xml:space="preserve">, alle tag und auch uff die </w:t>
      </w:r>
      <w:proofErr w:type="spellStart"/>
      <w:r>
        <w:t>sonnentag</w:t>
      </w:r>
      <w:proofErr w:type="spellEnd"/>
      <w:r>
        <w:t xml:space="preserve"> rotten und </w:t>
      </w:r>
      <w:proofErr w:type="spellStart"/>
      <w:r>
        <w:t>samlungen</w:t>
      </w:r>
      <w:proofErr w:type="spellEnd"/>
      <w:r>
        <w:t xml:space="preserve"> zu machen zum zechen, zum spielen, zum </w:t>
      </w:r>
      <w:proofErr w:type="spellStart"/>
      <w:r>
        <w:t>lesteren</w:t>
      </w:r>
      <w:proofErr w:type="spellEnd"/>
      <w:r>
        <w:t xml:space="preserve">, was </w:t>
      </w:r>
      <w:proofErr w:type="spellStart"/>
      <w:r>
        <w:t>götlich</w:t>
      </w:r>
      <w:proofErr w:type="spellEnd"/>
      <w:r>
        <w:t xml:space="preserve"> und gut ist, und zu aller </w:t>
      </w:r>
      <w:proofErr w:type="spellStart"/>
      <w:r>
        <w:t>uppigkeit</w:t>
      </w:r>
      <w:proofErr w:type="spellEnd"/>
      <w:r>
        <w:t xml:space="preserve">. Wie dann solche in </w:t>
      </w:r>
      <w:proofErr w:type="spellStart"/>
      <w:r>
        <w:t>iren</w:t>
      </w:r>
      <w:proofErr w:type="spellEnd"/>
      <w:r>
        <w:t xml:space="preserve"> </w:t>
      </w:r>
      <w:proofErr w:type="spellStart"/>
      <w:r>
        <w:t>versamlungen</w:t>
      </w:r>
      <w:proofErr w:type="spellEnd"/>
      <w:r>
        <w:t xml:space="preserve"> </w:t>
      </w:r>
      <w:proofErr w:type="spellStart"/>
      <w:r>
        <w:t>got</w:t>
      </w:r>
      <w:proofErr w:type="spellEnd"/>
      <w:r>
        <w:t xml:space="preserve">, alle ober und </w:t>
      </w:r>
      <w:proofErr w:type="spellStart"/>
      <w:r>
        <w:t>erbarkeit</w:t>
      </w:r>
      <w:proofErr w:type="spellEnd"/>
      <w:r>
        <w:t xml:space="preserve"> </w:t>
      </w:r>
      <w:proofErr w:type="spellStart"/>
      <w:r>
        <w:t>grewlich</w:t>
      </w:r>
      <w:proofErr w:type="spellEnd"/>
      <w:r>
        <w:t xml:space="preserve"> schmähen und beleidigen. Und </w:t>
      </w:r>
      <w:proofErr w:type="spellStart"/>
      <w:r>
        <w:t>wolte</w:t>
      </w:r>
      <w:proofErr w:type="spellEnd"/>
      <w:r>
        <w:t xml:space="preserve"> erst </w:t>
      </w:r>
      <w:proofErr w:type="spellStart"/>
      <w:r>
        <w:t>uber</w:t>
      </w:r>
      <w:proofErr w:type="spellEnd"/>
      <w:r>
        <w:t xml:space="preserve"> das und </w:t>
      </w:r>
      <w:proofErr w:type="spellStart"/>
      <w:r>
        <w:t>umb</w:t>
      </w:r>
      <w:proofErr w:type="spellEnd"/>
      <w:r>
        <w:t xml:space="preserve"> solcher </w:t>
      </w:r>
      <w:proofErr w:type="spellStart"/>
      <w:r>
        <w:t>ongötlichen</w:t>
      </w:r>
      <w:proofErr w:type="spellEnd"/>
      <w:r>
        <w:t xml:space="preserve"> </w:t>
      </w:r>
      <w:proofErr w:type="spellStart"/>
      <w:r>
        <w:t>leut</w:t>
      </w:r>
      <w:proofErr w:type="spellEnd"/>
      <w:r>
        <w:t xml:space="preserve"> willen </w:t>
      </w:r>
      <w:proofErr w:type="spellStart"/>
      <w:r>
        <w:t>weren</w:t>
      </w:r>
      <w:proofErr w:type="spellEnd"/>
      <w:r>
        <w:t xml:space="preserve"> den </w:t>
      </w:r>
      <w:proofErr w:type="spellStart"/>
      <w:r>
        <w:t>gotsförchtigen</w:t>
      </w:r>
      <w:proofErr w:type="spellEnd"/>
      <w:r>
        <w:t xml:space="preserve">, auch uff die </w:t>
      </w:r>
      <w:proofErr w:type="spellStart"/>
      <w:r>
        <w:t>sonnentag</w:t>
      </w:r>
      <w:proofErr w:type="spellEnd"/>
      <w:r>
        <w:t xml:space="preserve"> im </w:t>
      </w:r>
      <w:proofErr w:type="spellStart"/>
      <w:r>
        <w:t>herren</w:t>
      </w:r>
      <w:proofErr w:type="spellEnd"/>
      <w:r>
        <w:t xml:space="preserve"> und zu seinem </w:t>
      </w:r>
      <w:proofErr w:type="spellStart"/>
      <w:r>
        <w:t>wort</w:t>
      </w:r>
      <w:proofErr w:type="spellEnd"/>
      <w:r>
        <w:t xml:space="preserve"> und </w:t>
      </w:r>
      <w:proofErr w:type="spellStart"/>
      <w:r>
        <w:t>gepet</w:t>
      </w:r>
      <w:proofErr w:type="spellEnd"/>
      <w:r>
        <w:t xml:space="preserve"> und dadurch zu </w:t>
      </w:r>
      <w:proofErr w:type="spellStart"/>
      <w:r>
        <w:t>warer</w:t>
      </w:r>
      <w:proofErr w:type="spellEnd"/>
      <w:r>
        <w:t xml:space="preserve"> </w:t>
      </w:r>
      <w:proofErr w:type="spellStart"/>
      <w:r>
        <w:t>besserung</w:t>
      </w:r>
      <w:proofErr w:type="spellEnd"/>
      <w:r>
        <w:t xml:space="preserve"> aller </w:t>
      </w:r>
      <w:proofErr w:type="spellStart"/>
      <w:r>
        <w:t>gotsäligkeit</w:t>
      </w:r>
      <w:proofErr w:type="spellEnd"/>
      <w:r>
        <w:t xml:space="preserve"> </w:t>
      </w:r>
      <w:proofErr w:type="spellStart"/>
      <w:r>
        <w:t>zusamen</w:t>
      </w:r>
      <w:proofErr w:type="spellEnd"/>
      <w:r>
        <w:t xml:space="preserve"> zukommen, damit sie im glauben Christi </w:t>
      </w:r>
      <w:proofErr w:type="spellStart"/>
      <w:r>
        <w:t>gesterket</w:t>
      </w:r>
      <w:proofErr w:type="spellEnd"/>
      <w:r>
        <w:t xml:space="preserve">, der bösen hon und trutz desto </w:t>
      </w:r>
      <w:proofErr w:type="spellStart"/>
      <w:r>
        <w:t>baß</w:t>
      </w:r>
      <w:proofErr w:type="spellEnd"/>
      <w:r>
        <w:t xml:space="preserve"> </w:t>
      </w:r>
      <w:proofErr w:type="spellStart"/>
      <w:r>
        <w:t>könden</w:t>
      </w:r>
      <w:proofErr w:type="spellEnd"/>
      <w:r>
        <w:t xml:space="preserve"> </w:t>
      </w:r>
      <w:proofErr w:type="spellStart"/>
      <w:r>
        <w:t>erstohn</w:t>
      </w:r>
      <w:proofErr w:type="spellEnd"/>
      <w:r>
        <w:t xml:space="preserve"> und mit </w:t>
      </w:r>
      <w:proofErr w:type="spellStart"/>
      <w:r>
        <w:t>gedult</w:t>
      </w:r>
      <w:proofErr w:type="spellEnd"/>
      <w:r>
        <w:t xml:space="preserve"> </w:t>
      </w:r>
      <w:proofErr w:type="spellStart"/>
      <w:r>
        <w:t>uberwinden</w:t>
      </w:r>
      <w:proofErr w:type="spellEnd"/>
      <w:r>
        <w:t xml:space="preserve">. </w:t>
      </w:r>
    </w:p>
    <w:p w14:paraId="53D5B37D" w14:textId="77777777" w:rsidR="00E9249F" w:rsidRDefault="00E9249F" w:rsidP="00E9249F">
      <w:pPr>
        <w:pStyle w:val="StandardWeb"/>
      </w:pPr>
      <w:r>
        <w:t xml:space="preserve">Des </w:t>
      </w:r>
      <w:proofErr w:type="spellStart"/>
      <w:r>
        <w:t>geschreis</w:t>
      </w:r>
      <w:proofErr w:type="spellEnd"/>
      <w:r>
        <w:t xml:space="preserve"> und </w:t>
      </w:r>
      <w:proofErr w:type="spellStart"/>
      <w:r>
        <w:t>bochens</w:t>
      </w:r>
      <w:proofErr w:type="spellEnd"/>
      <w:r>
        <w:t xml:space="preserve"> </w:t>
      </w:r>
      <w:proofErr w:type="spellStart"/>
      <w:r>
        <w:t>under</w:t>
      </w:r>
      <w:proofErr w:type="spellEnd"/>
      <w:r>
        <w:t xml:space="preserve"> etlichen </w:t>
      </w:r>
      <w:proofErr w:type="spellStart"/>
      <w:r>
        <w:t>leuten</w:t>
      </w:r>
      <w:proofErr w:type="spellEnd"/>
      <w:r>
        <w:t xml:space="preserve"> wider christliche </w:t>
      </w:r>
      <w:proofErr w:type="spellStart"/>
      <w:r>
        <w:t>versamlung</w:t>
      </w:r>
      <w:proofErr w:type="spellEnd"/>
      <w:r>
        <w:t xml:space="preserve"> </w:t>
      </w:r>
      <w:proofErr w:type="spellStart"/>
      <w:r>
        <w:t>were</w:t>
      </w:r>
      <w:proofErr w:type="spellEnd"/>
      <w:r>
        <w:t xml:space="preserve"> auch </w:t>
      </w:r>
      <w:proofErr w:type="spellStart"/>
      <w:r>
        <w:t>wol</w:t>
      </w:r>
      <w:proofErr w:type="spellEnd"/>
      <w:r>
        <w:t xml:space="preserve"> weniger, wann sie </w:t>
      </w:r>
      <w:proofErr w:type="spellStart"/>
      <w:r>
        <w:t>nit</w:t>
      </w:r>
      <w:proofErr w:type="spellEnd"/>
      <w:r>
        <w:t xml:space="preserve"> höreten, das die auch einer </w:t>
      </w:r>
      <w:proofErr w:type="spellStart"/>
      <w:r>
        <w:t>oberkeit</w:t>
      </w:r>
      <w:proofErr w:type="spellEnd"/>
      <w:r>
        <w:t xml:space="preserve"> mißfielen. </w:t>
      </w:r>
      <w:proofErr w:type="spellStart"/>
      <w:r>
        <w:t>Wa</w:t>
      </w:r>
      <w:proofErr w:type="spellEnd"/>
      <w:r>
        <w:t xml:space="preserve"> ein </w:t>
      </w:r>
      <w:proofErr w:type="spellStart"/>
      <w:r>
        <w:t>oberkeit</w:t>
      </w:r>
      <w:proofErr w:type="spellEnd"/>
      <w:r>
        <w:t xml:space="preserve"> in dem das werk des </w:t>
      </w:r>
      <w:proofErr w:type="spellStart"/>
      <w:r>
        <w:t>herren</w:t>
      </w:r>
      <w:proofErr w:type="spellEnd"/>
      <w:r>
        <w:t xml:space="preserve"> </w:t>
      </w:r>
      <w:proofErr w:type="spellStart"/>
      <w:r>
        <w:t>wolte</w:t>
      </w:r>
      <w:proofErr w:type="spellEnd"/>
      <w:r>
        <w:t xml:space="preserve">, wie sie schuldig, </w:t>
      </w:r>
      <w:proofErr w:type="spellStart"/>
      <w:r>
        <w:t>befordren</w:t>
      </w:r>
      <w:proofErr w:type="spellEnd"/>
      <w:r>
        <w:t xml:space="preserve">, so würde das </w:t>
      </w:r>
      <w:proofErr w:type="spellStart"/>
      <w:r>
        <w:t>lesteren</w:t>
      </w:r>
      <w:proofErr w:type="spellEnd"/>
      <w:r>
        <w:t xml:space="preserve"> und </w:t>
      </w:r>
      <w:proofErr w:type="spellStart"/>
      <w:r>
        <w:t>boldern</w:t>
      </w:r>
      <w:proofErr w:type="spellEnd"/>
      <w:r>
        <w:t xml:space="preserve"> bald gestillet werden. </w:t>
      </w:r>
    </w:p>
    <w:p w14:paraId="4853A0BF" w14:textId="77777777" w:rsidR="00E9249F" w:rsidRDefault="00E9249F" w:rsidP="00E9249F">
      <w:pPr>
        <w:pStyle w:val="berschrift2"/>
      </w:pPr>
      <w:r>
        <w:t xml:space="preserve">Die </w:t>
      </w:r>
      <w:proofErr w:type="spellStart"/>
      <w:r>
        <w:t>vierde</w:t>
      </w:r>
      <w:proofErr w:type="spellEnd"/>
      <w:r>
        <w:t xml:space="preserve"> einrede.</w:t>
      </w:r>
    </w:p>
    <w:p w14:paraId="4B4A8D29" w14:textId="77777777" w:rsidR="00E9249F" w:rsidRDefault="00E9249F" w:rsidP="00E9249F">
      <w:pPr>
        <w:pStyle w:val="StandardWeb"/>
      </w:pPr>
      <w:r>
        <w:t xml:space="preserve">Man halte </w:t>
      </w:r>
      <w:proofErr w:type="spellStart"/>
      <w:r>
        <w:t>dise</w:t>
      </w:r>
      <w:proofErr w:type="spellEnd"/>
      <w:r>
        <w:t xml:space="preserve"> </w:t>
      </w:r>
      <w:proofErr w:type="spellStart"/>
      <w:r>
        <w:t>versamlung</w:t>
      </w:r>
      <w:proofErr w:type="spellEnd"/>
      <w:r>
        <w:t xml:space="preserve"> wie </w:t>
      </w:r>
      <w:proofErr w:type="spellStart"/>
      <w:r>
        <w:t>ordenlich</w:t>
      </w:r>
      <w:proofErr w:type="spellEnd"/>
      <w:r>
        <w:t xml:space="preserve"> man wölle, so </w:t>
      </w:r>
      <w:proofErr w:type="spellStart"/>
      <w:r>
        <w:t>würdts</w:t>
      </w:r>
      <w:proofErr w:type="spellEnd"/>
      <w:r>
        <w:t xml:space="preserve"> </w:t>
      </w:r>
      <w:proofErr w:type="spellStart"/>
      <w:r>
        <w:t>dennocht</w:t>
      </w:r>
      <w:proofErr w:type="spellEnd"/>
      <w:r>
        <w:t xml:space="preserve"> ein schein einer </w:t>
      </w:r>
      <w:proofErr w:type="spellStart"/>
      <w:r>
        <w:t>sonderung</w:t>
      </w:r>
      <w:proofErr w:type="spellEnd"/>
      <w:r>
        <w:t xml:space="preserve"> haben und ein ansehen, als ob die sich zu solcher </w:t>
      </w:r>
      <w:proofErr w:type="spellStart"/>
      <w:r>
        <w:t>gemeinschaft</w:t>
      </w:r>
      <w:proofErr w:type="spellEnd"/>
      <w:r>
        <w:t xml:space="preserve"> begeben und halten, die rechten </w:t>
      </w:r>
      <w:proofErr w:type="spellStart"/>
      <w:r>
        <w:t>christen</w:t>
      </w:r>
      <w:proofErr w:type="spellEnd"/>
      <w:r>
        <w:t xml:space="preserve"> und die anderen also obenhin und noch </w:t>
      </w:r>
      <w:proofErr w:type="spellStart"/>
      <w:r>
        <w:t>nit</w:t>
      </w:r>
      <w:proofErr w:type="spellEnd"/>
      <w:r>
        <w:t xml:space="preserve"> recht </w:t>
      </w:r>
      <w:proofErr w:type="spellStart"/>
      <w:r>
        <w:t>christen</w:t>
      </w:r>
      <w:proofErr w:type="spellEnd"/>
      <w:r>
        <w:t xml:space="preserve"> </w:t>
      </w:r>
      <w:proofErr w:type="spellStart"/>
      <w:r>
        <w:t>weren</w:t>
      </w:r>
      <w:proofErr w:type="spellEnd"/>
      <w:r>
        <w:t xml:space="preserve">. Dadurch dann </w:t>
      </w:r>
      <w:proofErr w:type="spellStart"/>
      <w:r>
        <w:t>fil</w:t>
      </w:r>
      <w:proofErr w:type="spellEnd"/>
      <w:r>
        <w:t xml:space="preserve"> frommer </w:t>
      </w:r>
      <w:proofErr w:type="spellStart"/>
      <w:r>
        <w:t>warer</w:t>
      </w:r>
      <w:proofErr w:type="spellEnd"/>
      <w:r>
        <w:t xml:space="preserve"> </w:t>
      </w:r>
      <w:proofErr w:type="spellStart"/>
      <w:r>
        <w:t>christen</w:t>
      </w:r>
      <w:proofErr w:type="spellEnd"/>
      <w:r>
        <w:t xml:space="preserve">, die sich in solche </w:t>
      </w:r>
      <w:proofErr w:type="spellStart"/>
      <w:r>
        <w:t>newe</w:t>
      </w:r>
      <w:proofErr w:type="spellEnd"/>
      <w:r>
        <w:t xml:space="preserve"> </w:t>
      </w:r>
      <w:proofErr w:type="spellStart"/>
      <w:r>
        <w:t>gemeinschaft</w:t>
      </w:r>
      <w:proofErr w:type="spellEnd"/>
      <w:r>
        <w:t xml:space="preserve"> noch </w:t>
      </w:r>
      <w:proofErr w:type="spellStart"/>
      <w:r>
        <w:t>nit</w:t>
      </w:r>
      <w:proofErr w:type="spellEnd"/>
      <w:r>
        <w:t xml:space="preserve"> wüsten zu begeben, verachtet und demnach also ein </w:t>
      </w:r>
      <w:proofErr w:type="spellStart"/>
      <w:r>
        <w:t>spaltung</w:t>
      </w:r>
      <w:proofErr w:type="spellEnd"/>
      <w:r>
        <w:t xml:space="preserve"> auch </w:t>
      </w:r>
      <w:proofErr w:type="spellStart"/>
      <w:r>
        <w:t>under</w:t>
      </w:r>
      <w:proofErr w:type="spellEnd"/>
      <w:r>
        <w:t xml:space="preserve"> den </w:t>
      </w:r>
      <w:proofErr w:type="spellStart"/>
      <w:r>
        <w:t>christenlichen</w:t>
      </w:r>
      <w:proofErr w:type="spellEnd"/>
      <w:r>
        <w:t xml:space="preserve"> bürgern </w:t>
      </w:r>
      <w:proofErr w:type="spellStart"/>
      <w:r>
        <w:t>eingefüret</w:t>
      </w:r>
      <w:proofErr w:type="spellEnd"/>
      <w:r>
        <w:t xml:space="preserve"> würde. </w:t>
      </w:r>
    </w:p>
    <w:p w14:paraId="06164C91" w14:textId="77777777" w:rsidR="00E9249F" w:rsidRDefault="00E9249F" w:rsidP="00E9249F">
      <w:pPr>
        <w:pStyle w:val="berschrift3"/>
      </w:pPr>
      <w:r>
        <w:t>Antwort.</w:t>
      </w:r>
    </w:p>
    <w:p w14:paraId="20841505" w14:textId="77777777" w:rsidR="00E9249F" w:rsidRDefault="00E9249F" w:rsidP="00E9249F">
      <w:pPr>
        <w:pStyle w:val="StandardWeb"/>
      </w:pPr>
      <w:r>
        <w:t xml:space="preserve">Unser lieber </w:t>
      </w:r>
      <w:proofErr w:type="spellStart"/>
      <w:r>
        <w:t>herr</w:t>
      </w:r>
      <w:proofErr w:type="spellEnd"/>
      <w:r>
        <w:t xml:space="preserve"> Christus </w:t>
      </w:r>
      <w:proofErr w:type="spellStart"/>
      <w:r>
        <w:t>pörediget</w:t>
      </w:r>
      <w:proofErr w:type="spellEnd"/>
      <w:r>
        <w:t xml:space="preserve"> sein </w:t>
      </w:r>
      <w:proofErr w:type="spellStart"/>
      <w:r>
        <w:t>evangelion</w:t>
      </w:r>
      <w:proofErr w:type="spellEnd"/>
      <w:r>
        <w:t xml:space="preserve"> </w:t>
      </w:r>
      <w:proofErr w:type="spellStart"/>
      <w:r>
        <w:t>iederman</w:t>
      </w:r>
      <w:proofErr w:type="spellEnd"/>
      <w:r>
        <w:t xml:space="preserve"> und </w:t>
      </w:r>
      <w:proofErr w:type="spellStart"/>
      <w:r>
        <w:t>nam</w:t>
      </w:r>
      <w:proofErr w:type="spellEnd"/>
      <w:r>
        <w:t xml:space="preserve"> auch </w:t>
      </w:r>
      <w:proofErr w:type="spellStart"/>
      <w:r>
        <w:t>iederman</w:t>
      </w:r>
      <w:proofErr w:type="spellEnd"/>
      <w:r>
        <w:t xml:space="preserve"> uff, auch die </w:t>
      </w:r>
      <w:proofErr w:type="spellStart"/>
      <w:r>
        <w:t>offentlichen</w:t>
      </w:r>
      <w:proofErr w:type="spellEnd"/>
      <w:r>
        <w:t xml:space="preserve"> </w:t>
      </w:r>
      <w:proofErr w:type="spellStart"/>
      <w:r>
        <w:t>sünder</w:t>
      </w:r>
      <w:proofErr w:type="spellEnd"/>
      <w:r>
        <w:t xml:space="preserve"> und </w:t>
      </w:r>
      <w:proofErr w:type="spellStart"/>
      <w:r>
        <w:t>publican</w:t>
      </w:r>
      <w:proofErr w:type="spellEnd"/>
      <w:r>
        <w:t xml:space="preserve">. Nicht desto weniger welche sich ließen weiter </w:t>
      </w:r>
      <w:proofErr w:type="spellStart"/>
      <w:r>
        <w:t>erbawen</w:t>
      </w:r>
      <w:proofErr w:type="spellEnd"/>
      <w:r>
        <w:t xml:space="preserve"> in der </w:t>
      </w:r>
      <w:proofErr w:type="spellStart"/>
      <w:r>
        <w:t>gotsäligkeit</w:t>
      </w:r>
      <w:proofErr w:type="spellEnd"/>
      <w:r>
        <w:t xml:space="preserve">; mit denen hielt er auch besondere </w:t>
      </w:r>
      <w:proofErr w:type="spellStart"/>
      <w:r>
        <w:t>versamlungen</w:t>
      </w:r>
      <w:proofErr w:type="spellEnd"/>
      <w:r>
        <w:t xml:space="preserve">, </w:t>
      </w:r>
      <w:proofErr w:type="spellStart"/>
      <w:r>
        <w:t>gespräch</w:t>
      </w:r>
      <w:proofErr w:type="spellEnd"/>
      <w:r>
        <w:t xml:space="preserve"> und </w:t>
      </w:r>
      <w:proofErr w:type="spellStart"/>
      <w:r>
        <w:t>ubung</w:t>
      </w:r>
      <w:proofErr w:type="spellEnd"/>
      <w:r>
        <w:t xml:space="preserve"> der </w:t>
      </w:r>
      <w:proofErr w:type="spellStart"/>
      <w:r>
        <w:t>gotsäligkeit</w:t>
      </w:r>
      <w:proofErr w:type="spellEnd"/>
      <w:r>
        <w:t xml:space="preserve">; als mit Petro und den </w:t>
      </w:r>
      <w:proofErr w:type="spellStart"/>
      <w:r>
        <w:t>sönen</w:t>
      </w:r>
      <w:proofErr w:type="spellEnd"/>
      <w:r>
        <w:t xml:space="preserve"> </w:t>
      </w:r>
      <w:proofErr w:type="spellStart"/>
      <w:r>
        <w:t>Zebedaei</w:t>
      </w:r>
      <w:proofErr w:type="spellEnd"/>
      <w:r>
        <w:t xml:space="preserve"> vor den anderen </w:t>
      </w:r>
      <w:proofErr w:type="spellStart"/>
      <w:r>
        <w:t>apostolen</w:t>
      </w:r>
      <w:proofErr w:type="spellEnd"/>
      <w:r>
        <w:t xml:space="preserve"> und mit </w:t>
      </w:r>
      <w:proofErr w:type="spellStart"/>
      <w:r>
        <w:t>disen</w:t>
      </w:r>
      <w:proofErr w:type="spellEnd"/>
      <w:r>
        <w:t xml:space="preserve"> </w:t>
      </w:r>
      <w:proofErr w:type="spellStart"/>
      <w:r>
        <w:t>zwelfen</w:t>
      </w:r>
      <w:proofErr w:type="spellEnd"/>
      <w:r>
        <w:t xml:space="preserve"> vor den 70 und mit den 70 von dem gemeinen </w:t>
      </w:r>
      <w:proofErr w:type="spellStart"/>
      <w:r>
        <w:t>haufen</w:t>
      </w:r>
      <w:proofErr w:type="spellEnd"/>
      <w:r>
        <w:t xml:space="preserve">. Und machte </w:t>
      </w:r>
      <w:proofErr w:type="spellStart"/>
      <w:r>
        <w:t>darumb</w:t>
      </w:r>
      <w:proofErr w:type="spellEnd"/>
      <w:r>
        <w:t xml:space="preserve"> kein </w:t>
      </w:r>
      <w:proofErr w:type="spellStart"/>
      <w:r>
        <w:t>sonderung</w:t>
      </w:r>
      <w:proofErr w:type="spellEnd"/>
      <w:r>
        <w:t xml:space="preserve"> noch </w:t>
      </w:r>
      <w:proofErr w:type="spellStart"/>
      <w:r>
        <w:t>spaltung</w:t>
      </w:r>
      <w:proofErr w:type="spellEnd"/>
      <w:r>
        <w:t xml:space="preserve">, </w:t>
      </w:r>
      <w:proofErr w:type="spellStart"/>
      <w:r>
        <w:t>sonder</w:t>
      </w:r>
      <w:proofErr w:type="spellEnd"/>
      <w:r>
        <w:t xml:space="preserve"> die er näher und </w:t>
      </w:r>
      <w:proofErr w:type="spellStart"/>
      <w:r>
        <w:t>mer</w:t>
      </w:r>
      <w:proofErr w:type="spellEnd"/>
      <w:r>
        <w:t xml:space="preserve"> zu im </w:t>
      </w:r>
      <w:proofErr w:type="spellStart"/>
      <w:r>
        <w:t>zohe</w:t>
      </w:r>
      <w:proofErr w:type="spellEnd"/>
      <w:r>
        <w:t xml:space="preserve"> und zur </w:t>
      </w:r>
      <w:proofErr w:type="spellStart"/>
      <w:r>
        <w:t>gotseligkeit</w:t>
      </w:r>
      <w:proofErr w:type="spellEnd"/>
      <w:r>
        <w:t xml:space="preserve"> </w:t>
      </w:r>
      <w:proofErr w:type="spellStart"/>
      <w:r>
        <w:t>erbawete</w:t>
      </w:r>
      <w:proofErr w:type="spellEnd"/>
      <w:r>
        <w:t xml:space="preserve">, die machte er damit desto </w:t>
      </w:r>
      <w:proofErr w:type="spellStart"/>
      <w:r>
        <w:t>gmeiner</w:t>
      </w:r>
      <w:proofErr w:type="spellEnd"/>
      <w:r>
        <w:t xml:space="preserve"> allen </w:t>
      </w:r>
      <w:proofErr w:type="spellStart"/>
      <w:r>
        <w:t>leuten</w:t>
      </w:r>
      <w:proofErr w:type="spellEnd"/>
      <w:r>
        <w:t xml:space="preserve"> und so </w:t>
      </w:r>
      <w:proofErr w:type="spellStart"/>
      <w:r>
        <w:t>fil</w:t>
      </w:r>
      <w:proofErr w:type="spellEnd"/>
      <w:r>
        <w:t xml:space="preserve"> </w:t>
      </w:r>
      <w:proofErr w:type="spellStart"/>
      <w:r>
        <w:t>volliger</w:t>
      </w:r>
      <w:proofErr w:type="spellEnd"/>
      <w:r>
        <w:t xml:space="preserve"> und geschickter, </w:t>
      </w:r>
      <w:proofErr w:type="spellStart"/>
      <w:r>
        <w:t>iederman</w:t>
      </w:r>
      <w:proofErr w:type="spellEnd"/>
      <w:r>
        <w:t xml:space="preserve"> zum guten zu dienen. </w:t>
      </w:r>
    </w:p>
    <w:p w14:paraId="06271917" w14:textId="77777777" w:rsidR="00E9249F" w:rsidRDefault="00E9249F" w:rsidP="00E9249F">
      <w:pPr>
        <w:pStyle w:val="StandardWeb"/>
      </w:pPr>
      <w:r>
        <w:t xml:space="preserve">Machen die lieben </w:t>
      </w:r>
      <w:proofErr w:type="spellStart"/>
      <w:r>
        <w:t>christen</w:t>
      </w:r>
      <w:proofErr w:type="spellEnd"/>
      <w:r>
        <w:t xml:space="preserve">, die sich öfter dann andere zum </w:t>
      </w:r>
      <w:proofErr w:type="spellStart"/>
      <w:r>
        <w:t>wort</w:t>
      </w:r>
      <w:proofErr w:type="spellEnd"/>
      <w:r>
        <w:t xml:space="preserve">, </w:t>
      </w:r>
      <w:proofErr w:type="spellStart"/>
      <w:r>
        <w:t>gepet</w:t>
      </w:r>
      <w:proofErr w:type="spellEnd"/>
      <w:r>
        <w:t xml:space="preserve"> und </w:t>
      </w:r>
      <w:proofErr w:type="spellStart"/>
      <w:r>
        <w:t>sacramenten</w:t>
      </w:r>
      <w:proofErr w:type="spellEnd"/>
      <w:r>
        <w:t xml:space="preserve"> verfügen, damit kein </w:t>
      </w:r>
      <w:proofErr w:type="spellStart"/>
      <w:r>
        <w:t>spaltung</w:t>
      </w:r>
      <w:proofErr w:type="spellEnd"/>
      <w:r>
        <w:t xml:space="preserve">, ob sie wo drob von den bösen auch </w:t>
      </w:r>
      <w:proofErr w:type="spellStart"/>
      <w:r>
        <w:t>gelestert</w:t>
      </w:r>
      <w:proofErr w:type="spellEnd"/>
      <w:r>
        <w:t xml:space="preserve"> werden, was </w:t>
      </w:r>
      <w:proofErr w:type="spellStart"/>
      <w:r>
        <w:t>sunderung</w:t>
      </w:r>
      <w:proofErr w:type="spellEnd"/>
      <w:r>
        <w:t xml:space="preserve"> und </w:t>
      </w:r>
      <w:proofErr w:type="spellStart"/>
      <w:r>
        <w:t>spaltung</w:t>
      </w:r>
      <w:proofErr w:type="spellEnd"/>
      <w:r>
        <w:t xml:space="preserve"> </w:t>
      </w:r>
      <w:proofErr w:type="spellStart"/>
      <w:r>
        <w:t>solten</w:t>
      </w:r>
      <w:proofErr w:type="spellEnd"/>
      <w:r>
        <w:t xml:space="preserve"> wir dann damit machen, das etliche fromme </w:t>
      </w:r>
      <w:proofErr w:type="spellStart"/>
      <w:r>
        <w:t>leut</w:t>
      </w:r>
      <w:proofErr w:type="spellEnd"/>
      <w:r>
        <w:t xml:space="preserve"> </w:t>
      </w:r>
      <w:proofErr w:type="spellStart"/>
      <w:r>
        <w:t>etwan</w:t>
      </w:r>
      <w:proofErr w:type="spellEnd"/>
      <w:r>
        <w:t xml:space="preserve"> an einem </w:t>
      </w:r>
      <w:proofErr w:type="spellStart"/>
      <w:r>
        <w:t>sonnentag</w:t>
      </w:r>
      <w:proofErr w:type="spellEnd"/>
      <w:r>
        <w:t xml:space="preserve"> </w:t>
      </w:r>
      <w:proofErr w:type="spellStart"/>
      <w:r>
        <w:t>uber</w:t>
      </w:r>
      <w:proofErr w:type="spellEnd"/>
      <w:r>
        <w:t xml:space="preserve"> andere </w:t>
      </w:r>
      <w:proofErr w:type="spellStart"/>
      <w:r>
        <w:t>gotsversamlungen</w:t>
      </w:r>
      <w:proofErr w:type="spellEnd"/>
      <w:r>
        <w:t xml:space="preserve"> auch zu einem christlichen </w:t>
      </w:r>
      <w:proofErr w:type="spellStart"/>
      <w:r>
        <w:t>catechismo</w:t>
      </w:r>
      <w:proofErr w:type="spellEnd"/>
      <w:r>
        <w:t xml:space="preserve">, </w:t>
      </w:r>
      <w:proofErr w:type="spellStart"/>
      <w:r>
        <w:t>under</w:t>
      </w:r>
      <w:proofErr w:type="spellEnd"/>
      <w:r>
        <w:t xml:space="preserve"> sich und mit </w:t>
      </w:r>
      <w:proofErr w:type="spellStart"/>
      <w:r>
        <w:t>iren</w:t>
      </w:r>
      <w:proofErr w:type="spellEnd"/>
      <w:r>
        <w:t xml:space="preserve"> </w:t>
      </w:r>
      <w:proofErr w:type="spellStart"/>
      <w:r>
        <w:t>seelsorgern</w:t>
      </w:r>
      <w:proofErr w:type="spellEnd"/>
      <w:r>
        <w:t xml:space="preserve"> zu halten, sich </w:t>
      </w:r>
      <w:proofErr w:type="spellStart"/>
      <w:r>
        <w:t>zusamen</w:t>
      </w:r>
      <w:proofErr w:type="spellEnd"/>
      <w:r>
        <w:t xml:space="preserve"> verfügen: und dann auch </w:t>
      </w:r>
      <w:proofErr w:type="spellStart"/>
      <w:r>
        <w:t>sust</w:t>
      </w:r>
      <w:proofErr w:type="spellEnd"/>
      <w:r>
        <w:t xml:space="preserve"> einander zu allem guten durch christliche lehre und </w:t>
      </w:r>
      <w:proofErr w:type="spellStart"/>
      <w:r>
        <w:t>vermanung</w:t>
      </w:r>
      <w:proofErr w:type="spellEnd"/>
      <w:r>
        <w:t xml:space="preserve"> erhalten und von dem argen abziehen? </w:t>
      </w:r>
    </w:p>
    <w:p w14:paraId="24FA4AA5" w14:textId="77777777" w:rsidR="00E9249F" w:rsidRDefault="00E9249F" w:rsidP="00E9249F">
      <w:pPr>
        <w:pStyle w:val="StandardWeb"/>
      </w:pPr>
      <w:r>
        <w:t xml:space="preserve">Ja, solle das kein </w:t>
      </w:r>
      <w:proofErr w:type="spellStart"/>
      <w:r>
        <w:t>spaltung</w:t>
      </w:r>
      <w:proofErr w:type="spellEnd"/>
      <w:r>
        <w:t xml:space="preserve"> sein, das der anderen so </w:t>
      </w:r>
      <w:proofErr w:type="spellStart"/>
      <w:r>
        <w:t>fil</w:t>
      </w:r>
      <w:proofErr w:type="spellEnd"/>
      <w:r>
        <w:t xml:space="preserve">, auch uff die </w:t>
      </w:r>
      <w:proofErr w:type="spellStart"/>
      <w:r>
        <w:t>sonnentag</w:t>
      </w:r>
      <w:proofErr w:type="spellEnd"/>
      <w:r>
        <w:t xml:space="preserve"> und </w:t>
      </w:r>
      <w:proofErr w:type="spellStart"/>
      <w:r>
        <w:t>wan</w:t>
      </w:r>
      <w:proofErr w:type="spellEnd"/>
      <w:r>
        <w:t xml:space="preserve"> man das </w:t>
      </w:r>
      <w:proofErr w:type="spellStart"/>
      <w:r>
        <w:t>gottes</w:t>
      </w:r>
      <w:proofErr w:type="spellEnd"/>
      <w:r>
        <w:t xml:space="preserve"> </w:t>
      </w:r>
      <w:proofErr w:type="spellStart"/>
      <w:r>
        <w:t>wort</w:t>
      </w:r>
      <w:proofErr w:type="spellEnd"/>
      <w:r>
        <w:t xml:space="preserve"> prediget, sich zum zechen, </w:t>
      </w:r>
      <w:proofErr w:type="spellStart"/>
      <w:r>
        <w:t>spacieren</w:t>
      </w:r>
      <w:proofErr w:type="spellEnd"/>
      <w:r>
        <w:t xml:space="preserve">, spielen und anderer </w:t>
      </w:r>
      <w:proofErr w:type="spellStart"/>
      <w:r>
        <w:t>uppigkeit</w:t>
      </w:r>
      <w:proofErr w:type="spellEnd"/>
      <w:r>
        <w:t xml:space="preserve"> und so schwerem verbrechen des </w:t>
      </w:r>
      <w:proofErr w:type="spellStart"/>
      <w:r>
        <w:t>sabbaths</w:t>
      </w:r>
      <w:proofErr w:type="spellEnd"/>
      <w:r>
        <w:t xml:space="preserve">, dadurch der </w:t>
      </w:r>
      <w:proofErr w:type="spellStart"/>
      <w:r>
        <w:t>zorn</w:t>
      </w:r>
      <w:proofErr w:type="spellEnd"/>
      <w:r>
        <w:t xml:space="preserve"> </w:t>
      </w:r>
      <w:proofErr w:type="spellStart"/>
      <w:r>
        <w:t>gotts</w:t>
      </w:r>
      <w:proofErr w:type="spellEnd"/>
      <w:r>
        <w:t xml:space="preserve"> </w:t>
      </w:r>
      <w:proofErr w:type="spellStart"/>
      <w:r>
        <w:t>uber</w:t>
      </w:r>
      <w:proofErr w:type="spellEnd"/>
      <w:r>
        <w:t xml:space="preserve"> die </w:t>
      </w:r>
      <w:proofErr w:type="spellStart"/>
      <w:r>
        <w:t>gantz</w:t>
      </w:r>
      <w:proofErr w:type="spellEnd"/>
      <w:r>
        <w:t xml:space="preserve"> statt anzündet </w:t>
      </w:r>
      <w:proofErr w:type="spellStart"/>
      <w:r>
        <w:t>würt</w:t>
      </w:r>
      <w:proofErr w:type="spellEnd"/>
      <w:r>
        <w:t xml:space="preserve">, </w:t>
      </w:r>
      <w:proofErr w:type="spellStart"/>
      <w:r>
        <w:t>versamlen</w:t>
      </w:r>
      <w:proofErr w:type="spellEnd"/>
      <w:r>
        <w:t xml:space="preserve">, rotten und </w:t>
      </w:r>
      <w:proofErr w:type="spellStart"/>
      <w:r>
        <w:t>sonderen</w:t>
      </w:r>
      <w:proofErr w:type="spellEnd"/>
      <w:r>
        <w:t xml:space="preserve"> von allen waren </w:t>
      </w:r>
      <w:proofErr w:type="spellStart"/>
      <w:r>
        <w:t>christen</w:t>
      </w:r>
      <w:proofErr w:type="spellEnd"/>
      <w:r>
        <w:t xml:space="preserve">: und solle ein </w:t>
      </w:r>
      <w:proofErr w:type="spellStart"/>
      <w:r>
        <w:t>spaltung</w:t>
      </w:r>
      <w:proofErr w:type="spellEnd"/>
      <w:r>
        <w:t xml:space="preserve"> sein, das etliche </w:t>
      </w:r>
      <w:proofErr w:type="spellStart"/>
      <w:r>
        <w:t>wolten</w:t>
      </w:r>
      <w:proofErr w:type="spellEnd"/>
      <w:r>
        <w:t xml:space="preserve"> sich </w:t>
      </w:r>
      <w:proofErr w:type="spellStart"/>
      <w:r>
        <w:t>desienigen</w:t>
      </w:r>
      <w:proofErr w:type="spellEnd"/>
      <w:r>
        <w:t xml:space="preserve"> </w:t>
      </w:r>
      <w:proofErr w:type="spellStart"/>
      <w:r>
        <w:t>befleissen</w:t>
      </w:r>
      <w:proofErr w:type="spellEnd"/>
      <w:r>
        <w:t xml:space="preserve">, das wir alle schuldig sind, den </w:t>
      </w:r>
      <w:proofErr w:type="spellStart"/>
      <w:r>
        <w:t>sonnentag</w:t>
      </w:r>
      <w:proofErr w:type="spellEnd"/>
      <w:r>
        <w:t xml:space="preserve"> </w:t>
      </w:r>
      <w:proofErr w:type="spellStart"/>
      <w:r>
        <w:t>gantz</w:t>
      </w:r>
      <w:proofErr w:type="spellEnd"/>
      <w:r>
        <w:t xml:space="preserve"> zu heiligen und </w:t>
      </w:r>
      <w:proofErr w:type="spellStart"/>
      <w:r>
        <w:t>uber</w:t>
      </w:r>
      <w:proofErr w:type="spellEnd"/>
      <w:r>
        <w:t xml:space="preserve"> die predig und </w:t>
      </w:r>
      <w:proofErr w:type="spellStart"/>
      <w:r>
        <w:t>kindercatechismum</w:t>
      </w:r>
      <w:proofErr w:type="spellEnd"/>
      <w:r>
        <w:t xml:space="preserve"> auch </w:t>
      </w:r>
      <w:proofErr w:type="spellStart"/>
      <w:r>
        <w:t>iren</w:t>
      </w:r>
      <w:proofErr w:type="spellEnd"/>
      <w:r>
        <w:t xml:space="preserve"> Catechismum </w:t>
      </w:r>
      <w:proofErr w:type="spellStart"/>
      <w:r>
        <w:t>wolten</w:t>
      </w:r>
      <w:proofErr w:type="spellEnd"/>
      <w:r>
        <w:t xml:space="preserve"> besser lernen und </w:t>
      </w:r>
      <w:proofErr w:type="spellStart"/>
      <w:r>
        <w:t>uben</w:t>
      </w:r>
      <w:proofErr w:type="spellEnd"/>
      <w:r>
        <w:t xml:space="preserve"> und das in aller </w:t>
      </w:r>
      <w:proofErr w:type="spellStart"/>
      <w:r>
        <w:t>demut</w:t>
      </w:r>
      <w:proofErr w:type="spellEnd"/>
      <w:r>
        <w:t xml:space="preserve"> und </w:t>
      </w:r>
      <w:proofErr w:type="spellStart"/>
      <w:r>
        <w:t>sonder</w:t>
      </w:r>
      <w:proofErr w:type="spellEnd"/>
      <w:r>
        <w:t xml:space="preserve"> aller </w:t>
      </w:r>
      <w:proofErr w:type="spellStart"/>
      <w:r>
        <w:t>menschen</w:t>
      </w:r>
      <w:proofErr w:type="spellEnd"/>
      <w:r>
        <w:t xml:space="preserve"> </w:t>
      </w:r>
      <w:proofErr w:type="spellStart"/>
      <w:r>
        <w:t>verachtung</w:t>
      </w:r>
      <w:proofErr w:type="spellEnd"/>
      <w:r>
        <w:t xml:space="preserve"> und </w:t>
      </w:r>
      <w:proofErr w:type="spellStart"/>
      <w:r>
        <w:t>beleidigung</w:t>
      </w:r>
      <w:proofErr w:type="spellEnd"/>
      <w:r>
        <w:t xml:space="preserve">. Vor solchem </w:t>
      </w:r>
      <w:proofErr w:type="spellStart"/>
      <w:r>
        <w:t>verkertem</w:t>
      </w:r>
      <w:proofErr w:type="spellEnd"/>
      <w:r>
        <w:t xml:space="preserve"> sinn wölle der lieb </w:t>
      </w:r>
      <w:proofErr w:type="spellStart"/>
      <w:r>
        <w:t>gott</w:t>
      </w:r>
      <w:proofErr w:type="spellEnd"/>
      <w:r>
        <w:t xml:space="preserve"> alle </w:t>
      </w:r>
      <w:proofErr w:type="spellStart"/>
      <w:r>
        <w:t>christen</w:t>
      </w:r>
      <w:proofErr w:type="spellEnd"/>
      <w:r>
        <w:t xml:space="preserve"> </w:t>
      </w:r>
      <w:proofErr w:type="spellStart"/>
      <w:r>
        <w:t>trawlich</w:t>
      </w:r>
      <w:proofErr w:type="spellEnd"/>
      <w:r>
        <w:t xml:space="preserve"> </w:t>
      </w:r>
      <w:proofErr w:type="spellStart"/>
      <w:r>
        <w:t>bewaren</w:t>
      </w:r>
      <w:proofErr w:type="spellEnd"/>
      <w:r>
        <w:t xml:space="preserve">. </w:t>
      </w:r>
    </w:p>
    <w:p w14:paraId="310E53C4" w14:textId="77777777" w:rsidR="00E9249F" w:rsidRDefault="00E9249F" w:rsidP="00E9249F">
      <w:pPr>
        <w:pStyle w:val="StandardWeb"/>
      </w:pPr>
      <w:r>
        <w:t xml:space="preserve">Es sind im alten </w:t>
      </w:r>
      <w:proofErr w:type="spellStart"/>
      <w:r>
        <w:t>testament</w:t>
      </w:r>
      <w:proofErr w:type="spellEnd"/>
      <w:r>
        <w:t xml:space="preserve"> und in den apostolischen </w:t>
      </w:r>
      <w:proofErr w:type="spellStart"/>
      <w:r>
        <w:t>kirchen</w:t>
      </w:r>
      <w:proofErr w:type="spellEnd"/>
      <w:r>
        <w:t xml:space="preserve"> allweg </w:t>
      </w:r>
      <w:proofErr w:type="spellStart"/>
      <w:r>
        <w:t>etliiche</w:t>
      </w:r>
      <w:proofErr w:type="spellEnd"/>
      <w:r>
        <w:t xml:space="preserve"> </w:t>
      </w:r>
      <w:proofErr w:type="spellStart"/>
      <w:r>
        <w:t>eiferige</w:t>
      </w:r>
      <w:proofErr w:type="spellEnd"/>
      <w:r>
        <w:t xml:space="preserve"> </w:t>
      </w:r>
      <w:proofErr w:type="spellStart"/>
      <w:r>
        <w:t>leut</w:t>
      </w:r>
      <w:proofErr w:type="spellEnd"/>
      <w:r>
        <w:t xml:space="preserve"> gewesen, die </w:t>
      </w:r>
      <w:proofErr w:type="spellStart"/>
      <w:r>
        <w:t>ire</w:t>
      </w:r>
      <w:proofErr w:type="spellEnd"/>
      <w:r>
        <w:t xml:space="preserve"> besondere </w:t>
      </w:r>
      <w:proofErr w:type="spellStart"/>
      <w:r>
        <w:t>versamlungen</w:t>
      </w:r>
      <w:proofErr w:type="spellEnd"/>
      <w:r>
        <w:t xml:space="preserve"> und </w:t>
      </w:r>
      <w:proofErr w:type="spellStart"/>
      <w:r>
        <w:t>ubungen</w:t>
      </w:r>
      <w:proofErr w:type="spellEnd"/>
      <w:r>
        <w:t xml:space="preserve"> in </w:t>
      </w:r>
      <w:proofErr w:type="spellStart"/>
      <w:r>
        <w:t>gots</w:t>
      </w:r>
      <w:proofErr w:type="spellEnd"/>
      <w:r>
        <w:t xml:space="preserve"> </w:t>
      </w:r>
      <w:proofErr w:type="spellStart"/>
      <w:r>
        <w:t>wort</w:t>
      </w:r>
      <w:proofErr w:type="spellEnd"/>
      <w:r>
        <w:t xml:space="preserve">, </w:t>
      </w:r>
      <w:proofErr w:type="spellStart"/>
      <w:r>
        <w:t>zucht</w:t>
      </w:r>
      <w:proofErr w:type="spellEnd"/>
      <w:r>
        <w:t xml:space="preserve"> und </w:t>
      </w:r>
      <w:proofErr w:type="spellStart"/>
      <w:r>
        <w:t>gepet</w:t>
      </w:r>
      <w:proofErr w:type="spellEnd"/>
      <w:r>
        <w:t xml:space="preserve"> haben gehalten, und hat </w:t>
      </w:r>
      <w:proofErr w:type="spellStart"/>
      <w:r>
        <w:t>darumb</w:t>
      </w:r>
      <w:proofErr w:type="spellEnd"/>
      <w:r>
        <w:t xml:space="preserve"> kein </w:t>
      </w:r>
      <w:proofErr w:type="spellStart"/>
      <w:r>
        <w:t>spaltung</w:t>
      </w:r>
      <w:proofErr w:type="spellEnd"/>
      <w:r>
        <w:t xml:space="preserve"> bracht vor den anderen. </w:t>
      </w:r>
    </w:p>
    <w:p w14:paraId="0DB0460C" w14:textId="77777777" w:rsidR="00E9249F" w:rsidRDefault="00E9249F" w:rsidP="00E9249F">
      <w:pPr>
        <w:pStyle w:val="berschrift3"/>
      </w:pPr>
      <w:proofErr w:type="spellStart"/>
      <w:r>
        <w:t>Replic</w:t>
      </w:r>
      <w:proofErr w:type="spellEnd"/>
      <w:r>
        <w:t>.</w:t>
      </w:r>
    </w:p>
    <w:p w14:paraId="3E7BE48B" w14:textId="77777777" w:rsidR="00E9249F" w:rsidRDefault="00E9249F" w:rsidP="00E9249F">
      <w:pPr>
        <w:pStyle w:val="StandardWeb"/>
      </w:pPr>
      <w:r>
        <w:t xml:space="preserve">Wan man aber solche </w:t>
      </w:r>
      <w:proofErr w:type="spellStart"/>
      <w:r>
        <w:t>versamlung</w:t>
      </w:r>
      <w:proofErr w:type="spellEnd"/>
      <w:r>
        <w:t xml:space="preserve"> haltet </w:t>
      </w:r>
      <w:proofErr w:type="spellStart"/>
      <w:r>
        <w:t>under</w:t>
      </w:r>
      <w:proofErr w:type="spellEnd"/>
      <w:r>
        <w:t xml:space="preserve"> der </w:t>
      </w:r>
      <w:proofErr w:type="spellStart"/>
      <w:r>
        <w:t>mittag</w:t>
      </w:r>
      <w:proofErr w:type="spellEnd"/>
      <w:r>
        <w:t xml:space="preserve"> predig, so werden die </w:t>
      </w:r>
      <w:proofErr w:type="spellStart"/>
      <w:r>
        <w:t>leut</w:t>
      </w:r>
      <w:proofErr w:type="spellEnd"/>
      <w:r>
        <w:t xml:space="preserve"> </w:t>
      </w:r>
      <w:proofErr w:type="spellStart"/>
      <w:r>
        <w:t>alda</w:t>
      </w:r>
      <w:proofErr w:type="spellEnd"/>
      <w:r>
        <w:t xml:space="preserve"> von </w:t>
      </w:r>
      <w:proofErr w:type="spellStart"/>
      <w:r>
        <w:t>gots</w:t>
      </w:r>
      <w:proofErr w:type="spellEnd"/>
      <w:r>
        <w:t xml:space="preserve"> </w:t>
      </w:r>
      <w:proofErr w:type="spellStart"/>
      <w:r>
        <w:t>wort</w:t>
      </w:r>
      <w:proofErr w:type="spellEnd"/>
      <w:r>
        <w:t xml:space="preserve"> und </w:t>
      </w:r>
      <w:proofErr w:type="spellStart"/>
      <w:r>
        <w:t>gmeiner</w:t>
      </w:r>
      <w:proofErr w:type="spellEnd"/>
      <w:r>
        <w:t xml:space="preserve"> </w:t>
      </w:r>
      <w:proofErr w:type="spellStart"/>
      <w:r>
        <w:t>mittag</w:t>
      </w:r>
      <w:proofErr w:type="spellEnd"/>
      <w:r>
        <w:t xml:space="preserve"> predig abgezogen. </w:t>
      </w:r>
    </w:p>
    <w:p w14:paraId="31FB8C74" w14:textId="77777777" w:rsidR="00E9249F" w:rsidRDefault="00E9249F" w:rsidP="00E9249F">
      <w:pPr>
        <w:pStyle w:val="berschrift3"/>
      </w:pPr>
      <w:r>
        <w:t>Antwort.</w:t>
      </w:r>
    </w:p>
    <w:p w14:paraId="1A47FD75" w14:textId="77777777" w:rsidR="00E9249F" w:rsidRDefault="00E9249F" w:rsidP="00E9249F">
      <w:pPr>
        <w:pStyle w:val="StandardWeb"/>
      </w:pPr>
      <w:r>
        <w:t xml:space="preserve">Wann es daran allein lege, so </w:t>
      </w:r>
      <w:proofErr w:type="spellStart"/>
      <w:r>
        <w:t>were</w:t>
      </w:r>
      <w:proofErr w:type="spellEnd"/>
      <w:r>
        <w:t xml:space="preserve"> der </w:t>
      </w:r>
      <w:proofErr w:type="spellStart"/>
      <w:r>
        <w:t>sach</w:t>
      </w:r>
      <w:proofErr w:type="spellEnd"/>
      <w:r>
        <w:t xml:space="preserve"> bald gerathen, wie </w:t>
      </w:r>
      <w:proofErr w:type="spellStart"/>
      <w:r>
        <w:t>wol</w:t>
      </w:r>
      <w:proofErr w:type="spellEnd"/>
      <w:r>
        <w:t xml:space="preserve"> so morgens kein </w:t>
      </w:r>
      <w:proofErr w:type="spellStart"/>
      <w:r>
        <w:t>pfarr</w:t>
      </w:r>
      <w:proofErr w:type="spellEnd"/>
      <w:r>
        <w:t xml:space="preserve"> predig die ander hindert noch </w:t>
      </w:r>
      <w:proofErr w:type="spellStart"/>
      <w:r>
        <w:t>verschlecht</w:t>
      </w:r>
      <w:proofErr w:type="spellEnd"/>
      <w:r>
        <w:t xml:space="preserve">, was solle der </w:t>
      </w:r>
      <w:proofErr w:type="spellStart"/>
      <w:r>
        <w:t>mittag</w:t>
      </w:r>
      <w:proofErr w:type="spellEnd"/>
      <w:r>
        <w:t xml:space="preserve"> predig abbrechen, ob man gleich </w:t>
      </w:r>
      <w:proofErr w:type="spellStart"/>
      <w:r>
        <w:t>darunder</w:t>
      </w:r>
      <w:proofErr w:type="spellEnd"/>
      <w:r>
        <w:t xml:space="preserve"> </w:t>
      </w:r>
      <w:proofErr w:type="spellStart"/>
      <w:r>
        <w:t>zun</w:t>
      </w:r>
      <w:proofErr w:type="spellEnd"/>
      <w:r>
        <w:t xml:space="preserve"> </w:t>
      </w:r>
      <w:proofErr w:type="spellStart"/>
      <w:r>
        <w:t>zeiten</w:t>
      </w:r>
      <w:proofErr w:type="spellEnd"/>
      <w:r>
        <w:t xml:space="preserve"> die predige Christi durch den </w:t>
      </w:r>
      <w:proofErr w:type="spellStart"/>
      <w:r>
        <w:t>catechismum</w:t>
      </w:r>
      <w:proofErr w:type="spellEnd"/>
      <w:r>
        <w:t xml:space="preserve"> </w:t>
      </w:r>
      <w:proofErr w:type="spellStart"/>
      <w:r>
        <w:t>practicierete</w:t>
      </w:r>
      <w:proofErr w:type="spellEnd"/>
      <w:r>
        <w:t xml:space="preserve">, wenn man nemlich </w:t>
      </w:r>
      <w:proofErr w:type="spellStart"/>
      <w:r>
        <w:t>nit</w:t>
      </w:r>
      <w:proofErr w:type="spellEnd"/>
      <w:r>
        <w:t xml:space="preserve"> </w:t>
      </w:r>
      <w:proofErr w:type="spellStart"/>
      <w:r>
        <w:t>gelegnere</w:t>
      </w:r>
      <w:proofErr w:type="spellEnd"/>
      <w:r>
        <w:t xml:space="preserve"> zeit hiezu haben möchte. </w:t>
      </w:r>
    </w:p>
    <w:p w14:paraId="56D337A3" w14:textId="77777777" w:rsidR="00E9249F" w:rsidRDefault="00E9249F" w:rsidP="00E9249F">
      <w:pPr>
        <w:pStyle w:val="StandardWeb"/>
      </w:pPr>
      <w:r>
        <w:t xml:space="preserve">Es sind aber auch noch durch </w:t>
      </w:r>
      <w:proofErr w:type="spellStart"/>
      <w:r>
        <w:t>soliche</w:t>
      </w:r>
      <w:proofErr w:type="spellEnd"/>
      <w:r>
        <w:t xml:space="preserve"> unsere christliche </w:t>
      </w:r>
      <w:proofErr w:type="spellStart"/>
      <w:r>
        <w:t>versamlungen</w:t>
      </w:r>
      <w:proofErr w:type="spellEnd"/>
      <w:r>
        <w:t xml:space="preserve"> so </w:t>
      </w:r>
      <w:proofErr w:type="spellStart"/>
      <w:r>
        <w:t>fil</w:t>
      </w:r>
      <w:proofErr w:type="spellEnd"/>
      <w:r>
        <w:t xml:space="preserve"> von der </w:t>
      </w:r>
      <w:proofErr w:type="spellStart"/>
      <w:r>
        <w:t>mittag</w:t>
      </w:r>
      <w:proofErr w:type="spellEnd"/>
      <w:r>
        <w:t xml:space="preserve"> predig nie abgezogen worden. Es werden alle </w:t>
      </w:r>
      <w:proofErr w:type="spellStart"/>
      <w:r>
        <w:t>sontag</w:t>
      </w:r>
      <w:proofErr w:type="spellEnd"/>
      <w:r>
        <w:t xml:space="preserve"> gar </w:t>
      </w:r>
      <w:proofErr w:type="spellStart"/>
      <w:r>
        <w:t>fil</w:t>
      </w:r>
      <w:proofErr w:type="spellEnd"/>
      <w:r>
        <w:t xml:space="preserve"> </w:t>
      </w:r>
      <w:proofErr w:type="spellStart"/>
      <w:r>
        <w:t>mer</w:t>
      </w:r>
      <w:proofErr w:type="spellEnd"/>
      <w:r>
        <w:t xml:space="preserve"> davon abgezogen durch die </w:t>
      </w:r>
      <w:proofErr w:type="spellStart"/>
      <w:r>
        <w:t>spacier</w:t>
      </w:r>
      <w:proofErr w:type="spellEnd"/>
      <w:r>
        <w:t xml:space="preserve">, </w:t>
      </w:r>
      <w:proofErr w:type="spellStart"/>
      <w:r>
        <w:t>schwetz</w:t>
      </w:r>
      <w:proofErr w:type="spellEnd"/>
      <w:r>
        <w:t xml:space="preserve">, schieß, spiel, zech und ander </w:t>
      </w:r>
      <w:proofErr w:type="spellStart"/>
      <w:r>
        <w:t>uppigkeit</w:t>
      </w:r>
      <w:proofErr w:type="spellEnd"/>
      <w:r>
        <w:t xml:space="preserve"> rotten und </w:t>
      </w:r>
      <w:proofErr w:type="spellStart"/>
      <w:r>
        <w:t>versamlungen</w:t>
      </w:r>
      <w:proofErr w:type="spellEnd"/>
      <w:r>
        <w:t xml:space="preserve">. Darüber schreien wenig. Aber wie gesagt, man </w:t>
      </w:r>
      <w:proofErr w:type="spellStart"/>
      <w:r>
        <w:t>kan</w:t>
      </w:r>
      <w:proofErr w:type="spellEnd"/>
      <w:r>
        <w:t xml:space="preserve"> </w:t>
      </w:r>
      <w:proofErr w:type="spellStart"/>
      <w:r>
        <w:t>wol</w:t>
      </w:r>
      <w:proofErr w:type="spellEnd"/>
      <w:r>
        <w:t xml:space="preserve"> ein andere stund zu der alten </w:t>
      </w:r>
      <w:proofErr w:type="spellStart"/>
      <w:r>
        <w:t>catechismo</w:t>
      </w:r>
      <w:proofErr w:type="spellEnd"/>
      <w:r>
        <w:t xml:space="preserve"> </w:t>
      </w:r>
      <w:proofErr w:type="spellStart"/>
      <w:r>
        <w:t>nemen</w:t>
      </w:r>
      <w:proofErr w:type="spellEnd"/>
      <w:r>
        <w:t xml:space="preserve">, </w:t>
      </w:r>
      <w:proofErr w:type="spellStart"/>
      <w:r>
        <w:t>bevorab</w:t>
      </w:r>
      <w:proofErr w:type="spellEnd"/>
      <w:r>
        <w:t xml:space="preserve"> im </w:t>
      </w:r>
      <w:proofErr w:type="spellStart"/>
      <w:r>
        <w:t>sommer</w:t>
      </w:r>
      <w:proofErr w:type="spellEnd"/>
      <w:r>
        <w:t xml:space="preserve">. So würde man auch </w:t>
      </w:r>
      <w:proofErr w:type="spellStart"/>
      <w:r>
        <w:t>winterszeit</w:t>
      </w:r>
      <w:proofErr w:type="spellEnd"/>
      <w:r>
        <w:t xml:space="preserve"> </w:t>
      </w:r>
      <w:proofErr w:type="spellStart"/>
      <w:r>
        <w:t>nit</w:t>
      </w:r>
      <w:proofErr w:type="spellEnd"/>
      <w:r>
        <w:t xml:space="preserve"> alle </w:t>
      </w:r>
      <w:proofErr w:type="spellStart"/>
      <w:r>
        <w:t>sontag</w:t>
      </w:r>
      <w:proofErr w:type="spellEnd"/>
      <w:r>
        <w:t xml:space="preserve"> grosse </w:t>
      </w:r>
      <w:proofErr w:type="spellStart"/>
      <w:r>
        <w:t>versamlungen</w:t>
      </w:r>
      <w:proofErr w:type="spellEnd"/>
      <w:r>
        <w:t xml:space="preserve"> halten. Aber lieber </w:t>
      </w:r>
      <w:proofErr w:type="spellStart"/>
      <w:r>
        <w:t>herr</w:t>
      </w:r>
      <w:proofErr w:type="spellEnd"/>
      <w:r>
        <w:t xml:space="preserve"> </w:t>
      </w:r>
      <w:proofErr w:type="spellStart"/>
      <w:r>
        <w:t>gott</w:t>
      </w:r>
      <w:proofErr w:type="spellEnd"/>
      <w:r>
        <w:t xml:space="preserve">, man stelle ab das </w:t>
      </w:r>
      <w:proofErr w:type="spellStart"/>
      <w:r>
        <w:t>ongötliche</w:t>
      </w:r>
      <w:proofErr w:type="spellEnd"/>
      <w:r>
        <w:t xml:space="preserve"> abziehen und abhalten von </w:t>
      </w:r>
      <w:proofErr w:type="spellStart"/>
      <w:r>
        <w:t>diser</w:t>
      </w:r>
      <w:proofErr w:type="spellEnd"/>
      <w:r>
        <w:t xml:space="preserve"> predige, so wöllen wir sie freilich </w:t>
      </w:r>
      <w:proofErr w:type="spellStart"/>
      <w:r>
        <w:t>uach</w:t>
      </w:r>
      <w:proofErr w:type="spellEnd"/>
      <w:r>
        <w:t xml:space="preserve"> </w:t>
      </w:r>
      <w:proofErr w:type="spellStart"/>
      <w:r>
        <w:t>nit</w:t>
      </w:r>
      <w:proofErr w:type="spellEnd"/>
      <w:r>
        <w:t xml:space="preserve"> irren. </w:t>
      </w:r>
    </w:p>
    <w:p w14:paraId="000A42A8" w14:textId="77777777" w:rsidR="00E9249F" w:rsidRDefault="00E9249F" w:rsidP="00E9249F">
      <w:pPr>
        <w:pStyle w:val="berschrift2"/>
      </w:pPr>
      <w:r>
        <w:t xml:space="preserve">Die fünft </w:t>
      </w:r>
      <w:proofErr w:type="spellStart"/>
      <w:r>
        <w:t>einred</w:t>
      </w:r>
      <w:proofErr w:type="spellEnd"/>
      <w:r>
        <w:t>.</w:t>
      </w:r>
    </w:p>
    <w:p w14:paraId="24ABE3BA" w14:textId="77777777" w:rsidR="00E9249F" w:rsidRDefault="00E9249F" w:rsidP="00E9249F">
      <w:pPr>
        <w:pStyle w:val="StandardWeb"/>
      </w:pPr>
      <w:r>
        <w:t xml:space="preserve">Man </w:t>
      </w:r>
      <w:proofErr w:type="spellStart"/>
      <w:r>
        <w:t>kan</w:t>
      </w:r>
      <w:proofErr w:type="spellEnd"/>
      <w:r>
        <w:t xml:space="preserve"> </w:t>
      </w:r>
      <w:proofErr w:type="spellStart"/>
      <w:r>
        <w:t>nit</w:t>
      </w:r>
      <w:proofErr w:type="spellEnd"/>
      <w:r>
        <w:t xml:space="preserve"> achten, das </w:t>
      </w:r>
      <w:proofErr w:type="spellStart"/>
      <w:r>
        <w:t>sollich</w:t>
      </w:r>
      <w:proofErr w:type="spellEnd"/>
      <w:r>
        <w:t xml:space="preserve"> </w:t>
      </w:r>
      <w:proofErr w:type="spellStart"/>
      <w:r>
        <w:t>besonder</w:t>
      </w:r>
      <w:proofErr w:type="spellEnd"/>
      <w:r>
        <w:t xml:space="preserve"> ersuchen und </w:t>
      </w:r>
      <w:proofErr w:type="spellStart"/>
      <w:r>
        <w:t>versamlen</w:t>
      </w:r>
      <w:proofErr w:type="spellEnd"/>
      <w:r>
        <w:t xml:space="preserve"> der </w:t>
      </w:r>
      <w:proofErr w:type="spellStart"/>
      <w:r>
        <w:t>christen</w:t>
      </w:r>
      <w:proofErr w:type="spellEnd"/>
      <w:r>
        <w:t xml:space="preserve"> von </w:t>
      </w:r>
      <w:proofErr w:type="spellStart"/>
      <w:r>
        <w:t>nöten</w:t>
      </w:r>
      <w:proofErr w:type="spellEnd"/>
      <w:r>
        <w:t xml:space="preserve"> </w:t>
      </w:r>
      <w:proofErr w:type="spellStart"/>
      <w:r>
        <w:t>seie</w:t>
      </w:r>
      <w:proofErr w:type="spellEnd"/>
      <w:r>
        <w:t xml:space="preserve"> oder besondere </w:t>
      </w:r>
      <w:proofErr w:type="spellStart"/>
      <w:r>
        <w:t>besserung</w:t>
      </w:r>
      <w:proofErr w:type="spellEnd"/>
      <w:r>
        <w:t xml:space="preserve"> bringen werde. Dann dieweil wir uns </w:t>
      </w:r>
      <w:proofErr w:type="spellStart"/>
      <w:r>
        <w:t>vernemen</w:t>
      </w:r>
      <w:proofErr w:type="spellEnd"/>
      <w:r>
        <w:t xml:space="preserve"> lassen, wir wöllen </w:t>
      </w:r>
      <w:proofErr w:type="spellStart"/>
      <w:r>
        <w:t>nieman</w:t>
      </w:r>
      <w:proofErr w:type="spellEnd"/>
      <w:r>
        <w:t xml:space="preserve"> dann die </w:t>
      </w:r>
      <w:proofErr w:type="spellStart"/>
      <w:r>
        <w:t>selbwilligen</w:t>
      </w:r>
      <w:proofErr w:type="spellEnd"/>
      <w:r>
        <w:t xml:space="preserve"> zu solchen </w:t>
      </w:r>
      <w:proofErr w:type="spellStart"/>
      <w:r>
        <w:t>versamlungen</w:t>
      </w:r>
      <w:proofErr w:type="spellEnd"/>
      <w:r>
        <w:t xml:space="preserve"> berufen, so seien die selbigen </w:t>
      </w:r>
      <w:proofErr w:type="spellStart"/>
      <w:r>
        <w:t>one</w:t>
      </w:r>
      <w:proofErr w:type="spellEnd"/>
      <w:r>
        <w:t xml:space="preserve"> das </w:t>
      </w:r>
      <w:proofErr w:type="spellStart"/>
      <w:r>
        <w:t>gewertig</w:t>
      </w:r>
      <w:proofErr w:type="spellEnd"/>
      <w:r>
        <w:t xml:space="preserve"> alles christlichen </w:t>
      </w:r>
      <w:proofErr w:type="spellStart"/>
      <w:r>
        <w:t>ansprechens</w:t>
      </w:r>
      <w:proofErr w:type="spellEnd"/>
      <w:r>
        <w:t xml:space="preserve"> und </w:t>
      </w:r>
      <w:proofErr w:type="spellStart"/>
      <w:r>
        <w:t>lehrens</w:t>
      </w:r>
      <w:proofErr w:type="spellEnd"/>
      <w:r>
        <w:t xml:space="preserve">, die anderen werden sich in solche </w:t>
      </w:r>
      <w:proofErr w:type="spellStart"/>
      <w:r>
        <w:t>gemeinschaft</w:t>
      </w:r>
      <w:proofErr w:type="spellEnd"/>
      <w:r>
        <w:t xml:space="preserve"> </w:t>
      </w:r>
      <w:proofErr w:type="spellStart"/>
      <w:r>
        <w:t>nit</w:t>
      </w:r>
      <w:proofErr w:type="spellEnd"/>
      <w:r>
        <w:t xml:space="preserve"> begeben. </w:t>
      </w:r>
    </w:p>
    <w:p w14:paraId="714C0EFD" w14:textId="77777777" w:rsidR="00E9249F" w:rsidRDefault="00E9249F" w:rsidP="00E9249F">
      <w:pPr>
        <w:pStyle w:val="berschrift3"/>
      </w:pPr>
      <w:r>
        <w:t>Antwort.</w:t>
      </w:r>
    </w:p>
    <w:p w14:paraId="0DE80523" w14:textId="77777777" w:rsidR="00E9249F" w:rsidRDefault="00E9249F" w:rsidP="00E9249F">
      <w:pPr>
        <w:pStyle w:val="StandardWeb"/>
      </w:pPr>
      <w:r>
        <w:t xml:space="preserve">Wir wöllen ja </w:t>
      </w:r>
      <w:proofErr w:type="spellStart"/>
      <w:r>
        <w:t>nieman</w:t>
      </w:r>
      <w:proofErr w:type="spellEnd"/>
      <w:r>
        <w:t xml:space="preserve"> berufen dann die </w:t>
      </w:r>
      <w:proofErr w:type="spellStart"/>
      <w:r>
        <w:t>selb</w:t>
      </w:r>
      <w:proofErr w:type="spellEnd"/>
      <w:r>
        <w:t xml:space="preserve"> willigen. Die selbigen sollen aber als </w:t>
      </w:r>
      <w:proofErr w:type="spellStart"/>
      <w:r>
        <w:t>glider</w:t>
      </w:r>
      <w:proofErr w:type="spellEnd"/>
      <w:r>
        <w:t xml:space="preserve"> Christi täglich in aller </w:t>
      </w:r>
      <w:proofErr w:type="spellStart"/>
      <w:r>
        <w:t>gotsäligkeit</w:t>
      </w:r>
      <w:proofErr w:type="spellEnd"/>
      <w:r>
        <w:t xml:space="preserve"> wachsen und darzu </w:t>
      </w:r>
      <w:proofErr w:type="spellStart"/>
      <w:r>
        <w:t>erbawen</w:t>
      </w:r>
      <w:proofErr w:type="spellEnd"/>
      <w:r>
        <w:t xml:space="preserve">, und des </w:t>
      </w:r>
      <w:proofErr w:type="spellStart"/>
      <w:r>
        <w:t>dörfen</w:t>
      </w:r>
      <w:proofErr w:type="spellEnd"/>
      <w:r>
        <w:t xml:space="preserve"> auch die aller </w:t>
      </w:r>
      <w:proofErr w:type="spellStart"/>
      <w:r>
        <w:t>volkomnesten</w:t>
      </w:r>
      <w:proofErr w:type="spellEnd"/>
      <w:r>
        <w:t xml:space="preserve">. Neben denen sind noch </w:t>
      </w:r>
      <w:proofErr w:type="spellStart"/>
      <w:r>
        <w:t>fil</w:t>
      </w:r>
      <w:proofErr w:type="spellEnd"/>
      <w:r>
        <w:t xml:space="preserve"> </w:t>
      </w:r>
      <w:proofErr w:type="spellStart"/>
      <w:r>
        <w:t>mitler</w:t>
      </w:r>
      <w:proofErr w:type="spellEnd"/>
      <w:r>
        <w:t xml:space="preserve">, schwacher </w:t>
      </w:r>
      <w:proofErr w:type="spellStart"/>
      <w:r>
        <w:t>brüder</w:t>
      </w:r>
      <w:proofErr w:type="spellEnd"/>
      <w:r>
        <w:t xml:space="preserve">, die solches </w:t>
      </w:r>
      <w:proofErr w:type="spellStart"/>
      <w:r>
        <w:t>erbawens</w:t>
      </w:r>
      <w:proofErr w:type="spellEnd"/>
      <w:r>
        <w:t xml:space="preserve"> noch </w:t>
      </w:r>
      <w:proofErr w:type="spellStart"/>
      <w:r>
        <w:t>fil</w:t>
      </w:r>
      <w:proofErr w:type="spellEnd"/>
      <w:r>
        <w:t xml:space="preserve"> </w:t>
      </w:r>
      <w:proofErr w:type="spellStart"/>
      <w:r>
        <w:t>mer</w:t>
      </w:r>
      <w:proofErr w:type="spellEnd"/>
      <w:r>
        <w:t xml:space="preserve"> </w:t>
      </w:r>
      <w:proofErr w:type="spellStart"/>
      <w:r>
        <w:t>bedörfen</w:t>
      </w:r>
      <w:proofErr w:type="spellEnd"/>
      <w:r>
        <w:t xml:space="preserve">. </w:t>
      </w:r>
    </w:p>
    <w:p w14:paraId="1919C1B2" w14:textId="77777777" w:rsidR="00E9249F" w:rsidRDefault="00E9249F" w:rsidP="00E9249F">
      <w:pPr>
        <w:pStyle w:val="berschrift2"/>
      </w:pPr>
      <w:r>
        <w:t>Die 6. einrede.</w:t>
      </w:r>
    </w:p>
    <w:p w14:paraId="0C288310" w14:textId="77777777" w:rsidR="00E9249F" w:rsidRDefault="00E9249F" w:rsidP="00E9249F">
      <w:pPr>
        <w:pStyle w:val="StandardWeb"/>
      </w:pPr>
      <w:r>
        <w:t xml:space="preserve">Sind dann </w:t>
      </w:r>
      <w:proofErr w:type="spellStart"/>
      <w:r>
        <w:t>soliche</w:t>
      </w:r>
      <w:proofErr w:type="spellEnd"/>
      <w:r>
        <w:t xml:space="preserve"> christliche </w:t>
      </w:r>
      <w:proofErr w:type="spellStart"/>
      <w:r>
        <w:t>gespräch</w:t>
      </w:r>
      <w:proofErr w:type="spellEnd"/>
      <w:r>
        <w:t xml:space="preserve"> und der alten </w:t>
      </w:r>
      <w:proofErr w:type="spellStart"/>
      <w:r>
        <w:t>catechismi</w:t>
      </w:r>
      <w:proofErr w:type="spellEnd"/>
      <w:r>
        <w:t xml:space="preserve"> so hoch nutz und von </w:t>
      </w:r>
      <w:proofErr w:type="spellStart"/>
      <w:r>
        <w:t>nöten</w:t>
      </w:r>
      <w:proofErr w:type="spellEnd"/>
      <w:r>
        <w:t xml:space="preserve">, </w:t>
      </w:r>
      <w:proofErr w:type="spellStart"/>
      <w:r>
        <w:t>warumb</w:t>
      </w:r>
      <w:proofErr w:type="spellEnd"/>
      <w:r>
        <w:t xml:space="preserve"> haben </w:t>
      </w:r>
      <w:proofErr w:type="spellStart"/>
      <w:r>
        <w:t>ir</w:t>
      </w:r>
      <w:proofErr w:type="spellEnd"/>
      <w:r>
        <w:t xml:space="preserve"> sie dann </w:t>
      </w:r>
      <w:proofErr w:type="spellStart"/>
      <w:r>
        <w:t>nit</w:t>
      </w:r>
      <w:proofErr w:type="spellEnd"/>
      <w:r>
        <w:t xml:space="preserve"> </w:t>
      </w:r>
      <w:proofErr w:type="spellStart"/>
      <w:r>
        <w:t>lengest</w:t>
      </w:r>
      <w:proofErr w:type="spellEnd"/>
      <w:r>
        <w:t xml:space="preserve"> angefangen? Wie das euch das gewissen in dem nun erst erwecket worden ist? </w:t>
      </w:r>
    </w:p>
    <w:p w14:paraId="0938B589" w14:textId="77777777" w:rsidR="00E9249F" w:rsidRDefault="00E9249F" w:rsidP="00E9249F">
      <w:pPr>
        <w:pStyle w:val="berschrift3"/>
      </w:pPr>
      <w:r>
        <w:t>Antwort.</w:t>
      </w:r>
    </w:p>
    <w:p w14:paraId="5F990F80" w14:textId="77777777" w:rsidR="00E9249F" w:rsidRDefault="00E9249F" w:rsidP="00E9249F">
      <w:pPr>
        <w:pStyle w:val="StandardWeb"/>
      </w:pPr>
      <w:proofErr w:type="spellStart"/>
      <w:r>
        <w:t>Wers</w:t>
      </w:r>
      <w:proofErr w:type="spellEnd"/>
      <w:r>
        <w:t xml:space="preserve"> </w:t>
      </w:r>
      <w:proofErr w:type="spellStart"/>
      <w:r>
        <w:t>sust</w:t>
      </w:r>
      <w:proofErr w:type="spellEnd"/>
      <w:r>
        <w:t xml:space="preserve"> wissen </w:t>
      </w:r>
      <w:proofErr w:type="spellStart"/>
      <w:r>
        <w:t>wolt</w:t>
      </w:r>
      <w:proofErr w:type="spellEnd"/>
      <w:r>
        <w:t xml:space="preserve">, was wir gelehret und </w:t>
      </w:r>
      <w:proofErr w:type="spellStart"/>
      <w:r>
        <w:t>getriben</w:t>
      </w:r>
      <w:proofErr w:type="spellEnd"/>
      <w:r>
        <w:t xml:space="preserve">, der würde </w:t>
      </w:r>
      <w:proofErr w:type="spellStart"/>
      <w:r>
        <w:t>dise</w:t>
      </w:r>
      <w:proofErr w:type="spellEnd"/>
      <w:r>
        <w:t xml:space="preserve"> einrede </w:t>
      </w:r>
      <w:proofErr w:type="spellStart"/>
      <w:r>
        <w:t>nit</w:t>
      </w:r>
      <w:proofErr w:type="spellEnd"/>
      <w:r>
        <w:t xml:space="preserve"> machen. Wir haben von </w:t>
      </w:r>
      <w:proofErr w:type="spellStart"/>
      <w:r>
        <w:t>anfang</w:t>
      </w:r>
      <w:proofErr w:type="spellEnd"/>
      <w:r>
        <w:t xml:space="preserve"> gelehrt, wie das unsere </w:t>
      </w:r>
      <w:proofErr w:type="spellStart"/>
      <w:r>
        <w:t>schriften</w:t>
      </w:r>
      <w:proofErr w:type="spellEnd"/>
      <w:r>
        <w:t xml:space="preserve">, vor 16 und 20 </w:t>
      </w:r>
      <w:proofErr w:type="spellStart"/>
      <w:r>
        <w:t>jaren</w:t>
      </w:r>
      <w:proofErr w:type="spellEnd"/>
      <w:r>
        <w:t xml:space="preserve"> </w:t>
      </w:r>
      <w:proofErr w:type="spellStart"/>
      <w:r>
        <w:t>außgangen</w:t>
      </w:r>
      <w:proofErr w:type="spellEnd"/>
      <w:r>
        <w:t xml:space="preserve">, bezeugen, das die </w:t>
      </w:r>
      <w:proofErr w:type="spellStart"/>
      <w:r>
        <w:t>christen</w:t>
      </w:r>
      <w:proofErr w:type="spellEnd"/>
      <w:r>
        <w:t xml:space="preserve"> müssen ein </w:t>
      </w:r>
      <w:proofErr w:type="spellStart"/>
      <w:r>
        <w:t>ware</w:t>
      </w:r>
      <w:proofErr w:type="spellEnd"/>
      <w:r>
        <w:t xml:space="preserve"> </w:t>
      </w:r>
      <w:proofErr w:type="spellStart"/>
      <w:r>
        <w:t>gemeinschaft</w:t>
      </w:r>
      <w:proofErr w:type="spellEnd"/>
      <w:r>
        <w:t xml:space="preserve"> im </w:t>
      </w:r>
      <w:proofErr w:type="spellStart"/>
      <w:r>
        <w:t>herren</w:t>
      </w:r>
      <w:proofErr w:type="spellEnd"/>
      <w:r>
        <w:t xml:space="preserve"> wie </w:t>
      </w:r>
      <w:proofErr w:type="spellStart"/>
      <w:r>
        <w:t>glider</w:t>
      </w:r>
      <w:proofErr w:type="spellEnd"/>
      <w:r>
        <w:t xml:space="preserve"> eins </w:t>
      </w:r>
      <w:proofErr w:type="spellStart"/>
      <w:r>
        <w:t>leibs</w:t>
      </w:r>
      <w:proofErr w:type="spellEnd"/>
      <w:r>
        <w:t xml:space="preserve"> mit einander haben und sich auch </w:t>
      </w:r>
      <w:proofErr w:type="spellStart"/>
      <w:r>
        <w:t>uber</w:t>
      </w:r>
      <w:proofErr w:type="spellEnd"/>
      <w:r>
        <w:t xml:space="preserve"> alle andere </w:t>
      </w:r>
      <w:proofErr w:type="spellStart"/>
      <w:r>
        <w:t>kirchen</w:t>
      </w:r>
      <w:proofErr w:type="spellEnd"/>
      <w:r>
        <w:t xml:space="preserve"> </w:t>
      </w:r>
      <w:proofErr w:type="spellStart"/>
      <w:r>
        <w:t>versamlungen</w:t>
      </w:r>
      <w:proofErr w:type="spellEnd"/>
      <w:r>
        <w:t xml:space="preserve"> zu </w:t>
      </w:r>
      <w:proofErr w:type="spellStart"/>
      <w:r>
        <w:t>eim</w:t>
      </w:r>
      <w:proofErr w:type="spellEnd"/>
      <w:r>
        <w:t xml:space="preserve"> christlichen </w:t>
      </w:r>
      <w:proofErr w:type="spellStart"/>
      <w:r>
        <w:t>gespräch</w:t>
      </w:r>
      <w:proofErr w:type="spellEnd"/>
      <w:r>
        <w:t xml:space="preserve">, </w:t>
      </w:r>
      <w:proofErr w:type="spellStart"/>
      <w:r>
        <w:t>under</w:t>
      </w:r>
      <w:proofErr w:type="spellEnd"/>
      <w:r>
        <w:t xml:space="preserve"> </w:t>
      </w:r>
      <w:proofErr w:type="spellStart"/>
      <w:r>
        <w:t>weisung</w:t>
      </w:r>
      <w:proofErr w:type="spellEnd"/>
      <w:r>
        <w:t xml:space="preserve"> und </w:t>
      </w:r>
      <w:proofErr w:type="spellStart"/>
      <w:r>
        <w:t>vermanung</w:t>
      </w:r>
      <w:proofErr w:type="spellEnd"/>
      <w:r>
        <w:t xml:space="preserve"> </w:t>
      </w:r>
      <w:proofErr w:type="spellStart"/>
      <w:r>
        <w:t>zusamen</w:t>
      </w:r>
      <w:proofErr w:type="spellEnd"/>
      <w:r>
        <w:t xml:space="preserve"> thun und halten und alle einander, </w:t>
      </w:r>
      <w:proofErr w:type="spellStart"/>
      <w:r>
        <w:t>ieder</w:t>
      </w:r>
      <w:proofErr w:type="spellEnd"/>
      <w:r>
        <w:t xml:space="preserve"> nach seinen gaben, in der </w:t>
      </w:r>
      <w:proofErr w:type="spellStart"/>
      <w:r>
        <w:t>gotsäligkeit</w:t>
      </w:r>
      <w:proofErr w:type="spellEnd"/>
      <w:r>
        <w:t xml:space="preserve"> </w:t>
      </w:r>
      <w:proofErr w:type="spellStart"/>
      <w:r>
        <w:t>erbawen</w:t>
      </w:r>
      <w:proofErr w:type="spellEnd"/>
      <w:r>
        <w:t xml:space="preserve">. Wir </w:t>
      </w:r>
      <w:proofErr w:type="spellStart"/>
      <w:r>
        <w:t>habens</w:t>
      </w:r>
      <w:proofErr w:type="spellEnd"/>
      <w:r>
        <w:t xml:space="preserve"> auch zu </w:t>
      </w:r>
      <w:proofErr w:type="spellStart"/>
      <w:r>
        <w:t>mermalen</w:t>
      </w:r>
      <w:proofErr w:type="spellEnd"/>
      <w:r>
        <w:t xml:space="preserve"> würklich angefangen. Nachdem aber </w:t>
      </w:r>
      <w:proofErr w:type="spellStart"/>
      <w:r>
        <w:t>sollichs</w:t>
      </w:r>
      <w:proofErr w:type="spellEnd"/>
      <w:r>
        <w:t xml:space="preserve"> dem kleineren teil unserer </w:t>
      </w:r>
      <w:proofErr w:type="spellStart"/>
      <w:r>
        <w:t>mitpfarrer</w:t>
      </w:r>
      <w:proofErr w:type="spellEnd"/>
      <w:r>
        <w:t xml:space="preserve"> hat wöllen gefallen, wie auch der </w:t>
      </w:r>
      <w:proofErr w:type="spellStart"/>
      <w:r>
        <w:t>mererteil</w:t>
      </w:r>
      <w:proofErr w:type="spellEnd"/>
      <w:r>
        <w:t xml:space="preserve"> der </w:t>
      </w:r>
      <w:proofErr w:type="spellStart"/>
      <w:r>
        <w:t>kirchenpfleger</w:t>
      </w:r>
      <w:proofErr w:type="spellEnd"/>
      <w:r>
        <w:t xml:space="preserve"> und dann die </w:t>
      </w:r>
      <w:proofErr w:type="spellStart"/>
      <w:r>
        <w:t>gmeienen</w:t>
      </w:r>
      <w:proofErr w:type="spellEnd"/>
      <w:r>
        <w:t xml:space="preserve"> </w:t>
      </w:r>
      <w:proofErr w:type="spellStart"/>
      <w:r>
        <w:t>pfarrkinder</w:t>
      </w:r>
      <w:proofErr w:type="spellEnd"/>
      <w:r>
        <w:t xml:space="preserve"> auch noch </w:t>
      </w:r>
      <w:proofErr w:type="spellStart"/>
      <w:r>
        <w:t>nit</w:t>
      </w:r>
      <w:proofErr w:type="spellEnd"/>
      <w:r>
        <w:t xml:space="preserve"> so ernstlich in </w:t>
      </w:r>
      <w:proofErr w:type="spellStart"/>
      <w:r>
        <w:t>iren</w:t>
      </w:r>
      <w:proofErr w:type="spellEnd"/>
      <w:r>
        <w:t xml:space="preserve"> gewissen hiezu </w:t>
      </w:r>
      <w:proofErr w:type="spellStart"/>
      <w:r>
        <w:t>getriben</w:t>
      </w:r>
      <w:proofErr w:type="spellEnd"/>
      <w:r>
        <w:t xml:space="preserve"> wurden, haben wir </w:t>
      </w:r>
      <w:proofErr w:type="spellStart"/>
      <w:r>
        <w:t>wol</w:t>
      </w:r>
      <w:proofErr w:type="spellEnd"/>
      <w:r>
        <w:t xml:space="preserve"> müssen nachlassen. </w:t>
      </w:r>
    </w:p>
    <w:p w14:paraId="0DF48D53" w14:textId="77777777" w:rsidR="00E9249F" w:rsidRDefault="00E9249F" w:rsidP="00E9249F">
      <w:pPr>
        <w:pStyle w:val="StandardWeb"/>
      </w:pPr>
      <w:r>
        <w:t xml:space="preserve">Nun aber, da auch D. Hedio uff </w:t>
      </w:r>
      <w:proofErr w:type="spellStart"/>
      <w:r>
        <w:t>ware</w:t>
      </w:r>
      <w:proofErr w:type="spellEnd"/>
      <w:r>
        <w:t xml:space="preserve"> christliche </w:t>
      </w:r>
      <w:proofErr w:type="spellStart"/>
      <w:r>
        <w:t>gemeinschaft</w:t>
      </w:r>
      <w:proofErr w:type="spellEnd"/>
      <w:r>
        <w:t xml:space="preserve"> und </w:t>
      </w:r>
      <w:proofErr w:type="spellStart"/>
      <w:r>
        <w:t>zucht</w:t>
      </w:r>
      <w:proofErr w:type="spellEnd"/>
      <w:r>
        <w:t xml:space="preserve"> in seinen predigen so ernstlich gedrungen und dann </w:t>
      </w:r>
      <w:proofErr w:type="spellStart"/>
      <w:r>
        <w:t>gott</w:t>
      </w:r>
      <w:proofErr w:type="spellEnd"/>
      <w:r>
        <w:t xml:space="preserve"> gegeben, das der </w:t>
      </w:r>
      <w:proofErr w:type="spellStart"/>
      <w:r>
        <w:t>mererteil</w:t>
      </w:r>
      <w:proofErr w:type="spellEnd"/>
      <w:r>
        <w:t xml:space="preserve"> der </w:t>
      </w:r>
      <w:proofErr w:type="spellStart"/>
      <w:r>
        <w:t>pfarrer</w:t>
      </w:r>
      <w:proofErr w:type="spellEnd"/>
      <w:r>
        <w:t xml:space="preserve"> sich zu solchem werk haben begeben und die anderen drei das auch gut erkennet und allein, das sie es </w:t>
      </w:r>
      <w:proofErr w:type="spellStart"/>
      <w:r>
        <w:t>nit</w:t>
      </w:r>
      <w:proofErr w:type="spellEnd"/>
      <w:r>
        <w:t xml:space="preserve"> angreifen, </w:t>
      </w:r>
      <w:proofErr w:type="spellStart"/>
      <w:r>
        <w:t>ire</w:t>
      </w:r>
      <w:proofErr w:type="spellEnd"/>
      <w:r>
        <w:t xml:space="preserve"> </w:t>
      </w:r>
      <w:proofErr w:type="spellStart"/>
      <w:r>
        <w:t>blödigkeit</w:t>
      </w:r>
      <w:proofErr w:type="spellEnd"/>
      <w:r>
        <w:t xml:space="preserve"> und </w:t>
      </w:r>
      <w:proofErr w:type="spellStart"/>
      <w:r>
        <w:t>ongelegenheit</w:t>
      </w:r>
      <w:proofErr w:type="spellEnd"/>
      <w:r>
        <w:t xml:space="preserve"> entschuldiget, auch so gar </w:t>
      </w:r>
      <w:proofErr w:type="spellStart"/>
      <w:r>
        <w:t>fil</w:t>
      </w:r>
      <w:proofErr w:type="spellEnd"/>
      <w:r>
        <w:t xml:space="preserve"> recht frommer und lieber </w:t>
      </w:r>
      <w:proofErr w:type="spellStart"/>
      <w:r>
        <w:t>bürger</w:t>
      </w:r>
      <w:proofErr w:type="spellEnd"/>
      <w:r>
        <w:t xml:space="preserve">, die </w:t>
      </w:r>
      <w:proofErr w:type="spellStart"/>
      <w:r>
        <w:t>gott</w:t>
      </w:r>
      <w:proofErr w:type="spellEnd"/>
      <w:r>
        <w:t xml:space="preserve"> lob kein </w:t>
      </w:r>
      <w:proofErr w:type="spellStart"/>
      <w:r>
        <w:t>mensch</w:t>
      </w:r>
      <w:proofErr w:type="spellEnd"/>
      <w:r>
        <w:t xml:space="preserve"> weder der </w:t>
      </w:r>
      <w:proofErr w:type="spellStart"/>
      <w:r>
        <w:t>secten</w:t>
      </w:r>
      <w:proofErr w:type="spellEnd"/>
      <w:r>
        <w:t xml:space="preserve"> noch einiges </w:t>
      </w:r>
      <w:proofErr w:type="spellStart"/>
      <w:r>
        <w:t>ongehorsames</w:t>
      </w:r>
      <w:proofErr w:type="spellEnd"/>
      <w:r>
        <w:t xml:space="preserve"> und </w:t>
      </w:r>
      <w:proofErr w:type="spellStart"/>
      <w:r>
        <w:t>uffrürischen</w:t>
      </w:r>
      <w:proofErr w:type="spellEnd"/>
      <w:r>
        <w:t xml:space="preserve"> </w:t>
      </w:r>
      <w:proofErr w:type="spellStart"/>
      <w:r>
        <w:t>gemüts</w:t>
      </w:r>
      <w:proofErr w:type="spellEnd"/>
      <w:r>
        <w:t xml:space="preserve"> hat zu beschuldigen, das werk einmal </w:t>
      </w:r>
      <w:proofErr w:type="spellStart"/>
      <w:r>
        <w:t>anzufahen</w:t>
      </w:r>
      <w:proofErr w:type="spellEnd"/>
      <w:r>
        <w:t xml:space="preserve"> </w:t>
      </w:r>
      <w:proofErr w:type="spellStart"/>
      <w:r>
        <w:t>selb</w:t>
      </w:r>
      <w:proofErr w:type="spellEnd"/>
      <w:r>
        <w:t xml:space="preserve"> </w:t>
      </w:r>
      <w:proofErr w:type="spellStart"/>
      <w:r>
        <w:t>hertzlich</w:t>
      </w:r>
      <w:proofErr w:type="spellEnd"/>
      <w:r>
        <w:t xml:space="preserve"> </w:t>
      </w:r>
      <w:proofErr w:type="spellStart"/>
      <w:r>
        <w:t>begeret</w:t>
      </w:r>
      <w:proofErr w:type="spellEnd"/>
      <w:r>
        <w:t xml:space="preserve"> haben, so </w:t>
      </w:r>
      <w:proofErr w:type="spellStart"/>
      <w:r>
        <w:t>hetten</w:t>
      </w:r>
      <w:proofErr w:type="spellEnd"/>
      <w:r>
        <w:t xml:space="preserve"> wir doch an unserm </w:t>
      </w:r>
      <w:proofErr w:type="spellStart"/>
      <w:r>
        <w:t>hern</w:t>
      </w:r>
      <w:proofErr w:type="spellEnd"/>
      <w:r>
        <w:t xml:space="preserve"> Christo und seiner </w:t>
      </w:r>
      <w:proofErr w:type="spellStart"/>
      <w:r>
        <w:t>kirchen</w:t>
      </w:r>
      <w:proofErr w:type="spellEnd"/>
      <w:r>
        <w:t xml:space="preserve"> unsere </w:t>
      </w:r>
      <w:proofErr w:type="spellStart"/>
      <w:r>
        <w:t>pflicht</w:t>
      </w:r>
      <w:proofErr w:type="spellEnd"/>
      <w:r>
        <w:t xml:space="preserve"> </w:t>
      </w:r>
      <w:proofErr w:type="spellStart"/>
      <w:r>
        <w:t>grewlich</w:t>
      </w:r>
      <w:proofErr w:type="spellEnd"/>
      <w:r>
        <w:t xml:space="preserve"> müssen brechen und das ewige </w:t>
      </w:r>
      <w:proofErr w:type="spellStart"/>
      <w:r>
        <w:t>gottes</w:t>
      </w:r>
      <w:proofErr w:type="spellEnd"/>
      <w:r>
        <w:t xml:space="preserve"> </w:t>
      </w:r>
      <w:proofErr w:type="spellStart"/>
      <w:r>
        <w:t>wort</w:t>
      </w:r>
      <w:proofErr w:type="spellEnd"/>
      <w:r>
        <w:t xml:space="preserve">, so wir also lang geprediget, mit der that lügen strafen, </w:t>
      </w:r>
      <w:proofErr w:type="spellStart"/>
      <w:r>
        <w:t>wa</w:t>
      </w:r>
      <w:proofErr w:type="spellEnd"/>
      <w:r>
        <w:t xml:space="preserve"> wir </w:t>
      </w:r>
      <w:proofErr w:type="spellStart"/>
      <w:r>
        <w:t>diß</w:t>
      </w:r>
      <w:proofErr w:type="spellEnd"/>
      <w:r>
        <w:t xml:space="preserve"> werk mit </w:t>
      </w:r>
      <w:proofErr w:type="spellStart"/>
      <w:r>
        <w:t>inen</w:t>
      </w:r>
      <w:proofErr w:type="spellEnd"/>
      <w:r>
        <w:t xml:space="preserve"> </w:t>
      </w:r>
      <w:proofErr w:type="spellStart"/>
      <w:r>
        <w:t>nit</w:t>
      </w:r>
      <w:proofErr w:type="spellEnd"/>
      <w:r>
        <w:t xml:space="preserve"> </w:t>
      </w:r>
      <w:proofErr w:type="spellStart"/>
      <w:r>
        <w:t>hetten</w:t>
      </w:r>
      <w:proofErr w:type="spellEnd"/>
      <w:r>
        <w:t xml:space="preserve"> angegriffen und </w:t>
      </w:r>
      <w:proofErr w:type="spellStart"/>
      <w:r>
        <w:t>müsten</w:t>
      </w:r>
      <w:proofErr w:type="spellEnd"/>
      <w:r>
        <w:t xml:space="preserve"> uns nachmals beweisen als </w:t>
      </w:r>
      <w:proofErr w:type="spellStart"/>
      <w:r>
        <w:t>ontrewe</w:t>
      </w:r>
      <w:proofErr w:type="spellEnd"/>
      <w:r>
        <w:t xml:space="preserve"> </w:t>
      </w:r>
      <w:proofErr w:type="spellStart"/>
      <w:r>
        <w:t>knecht</w:t>
      </w:r>
      <w:proofErr w:type="spellEnd"/>
      <w:r>
        <w:t xml:space="preserve"> und </w:t>
      </w:r>
      <w:proofErr w:type="spellStart"/>
      <w:r>
        <w:t>mer</w:t>
      </w:r>
      <w:proofErr w:type="spellEnd"/>
      <w:r>
        <w:t xml:space="preserve"> des bauch dann Christi </w:t>
      </w:r>
      <w:proofErr w:type="spellStart"/>
      <w:r>
        <w:t>diener</w:t>
      </w:r>
      <w:proofErr w:type="spellEnd"/>
      <w:r>
        <w:t xml:space="preserve">, </w:t>
      </w:r>
      <w:proofErr w:type="spellStart"/>
      <w:r>
        <w:t>wa</w:t>
      </w:r>
      <w:proofErr w:type="spellEnd"/>
      <w:r>
        <w:t xml:space="preserve"> wir um einiger </w:t>
      </w:r>
      <w:proofErr w:type="spellStart"/>
      <w:r>
        <w:t>creaturen</w:t>
      </w:r>
      <w:proofErr w:type="spellEnd"/>
      <w:r>
        <w:t xml:space="preserve"> willen das unser solch werk im </w:t>
      </w:r>
      <w:proofErr w:type="spellStart"/>
      <w:r>
        <w:t>herren</w:t>
      </w:r>
      <w:proofErr w:type="spellEnd"/>
      <w:r>
        <w:t xml:space="preserve"> zu </w:t>
      </w:r>
      <w:proofErr w:type="spellStart"/>
      <w:r>
        <w:t>beforderen</w:t>
      </w:r>
      <w:proofErr w:type="spellEnd"/>
      <w:r>
        <w:t xml:space="preserve"> </w:t>
      </w:r>
      <w:proofErr w:type="spellStart"/>
      <w:r>
        <w:t>wolten</w:t>
      </w:r>
      <w:proofErr w:type="spellEnd"/>
      <w:r>
        <w:t xml:space="preserve"> </w:t>
      </w:r>
      <w:proofErr w:type="spellStart"/>
      <w:r>
        <w:t>underlassen</w:t>
      </w:r>
      <w:proofErr w:type="spellEnd"/>
      <w:r>
        <w:t xml:space="preserve">. </w:t>
      </w:r>
    </w:p>
    <w:p w14:paraId="79DE6B3C" w14:textId="77777777" w:rsidR="00E9249F" w:rsidRDefault="00E9249F" w:rsidP="00E9249F">
      <w:pPr>
        <w:pStyle w:val="berschrift2"/>
      </w:pPr>
      <w:r>
        <w:t xml:space="preserve">Die </w:t>
      </w:r>
      <w:proofErr w:type="spellStart"/>
      <w:r>
        <w:t>sibende</w:t>
      </w:r>
      <w:proofErr w:type="spellEnd"/>
      <w:r>
        <w:t xml:space="preserve"> einrede.</w:t>
      </w:r>
    </w:p>
    <w:p w14:paraId="64C4E4F1" w14:textId="77777777" w:rsidR="00E9249F" w:rsidRDefault="00E9249F" w:rsidP="00E9249F">
      <w:pPr>
        <w:pStyle w:val="StandardWeb"/>
      </w:pPr>
      <w:r>
        <w:t xml:space="preserve">Wie dann, das </w:t>
      </w:r>
      <w:proofErr w:type="spellStart"/>
      <w:r>
        <w:t>ewere</w:t>
      </w:r>
      <w:proofErr w:type="spellEnd"/>
      <w:r>
        <w:t xml:space="preserve"> </w:t>
      </w:r>
      <w:proofErr w:type="spellStart"/>
      <w:r>
        <w:t>mitbrüder</w:t>
      </w:r>
      <w:proofErr w:type="spellEnd"/>
      <w:r>
        <w:t xml:space="preserve"> </w:t>
      </w:r>
      <w:proofErr w:type="spellStart"/>
      <w:r>
        <w:t>diß</w:t>
      </w:r>
      <w:proofErr w:type="spellEnd"/>
      <w:r>
        <w:t xml:space="preserve"> werk </w:t>
      </w:r>
      <w:proofErr w:type="spellStart"/>
      <w:r>
        <w:t>nit</w:t>
      </w:r>
      <w:proofErr w:type="spellEnd"/>
      <w:r>
        <w:t xml:space="preserve"> noch so gut und nutz erkennen, </w:t>
      </w:r>
      <w:proofErr w:type="spellStart"/>
      <w:r>
        <w:t>sonder</w:t>
      </w:r>
      <w:proofErr w:type="spellEnd"/>
      <w:r>
        <w:t xml:space="preserve"> </w:t>
      </w:r>
      <w:proofErr w:type="spellStart"/>
      <w:r>
        <w:t>ir</w:t>
      </w:r>
      <w:proofErr w:type="spellEnd"/>
      <w:r>
        <w:t xml:space="preserve"> etliche das </w:t>
      </w:r>
      <w:proofErr w:type="spellStart"/>
      <w:r>
        <w:t>selb</w:t>
      </w:r>
      <w:proofErr w:type="spellEnd"/>
      <w:r>
        <w:t xml:space="preserve"> als ein </w:t>
      </w:r>
      <w:proofErr w:type="spellStart"/>
      <w:r>
        <w:t>sonderung</w:t>
      </w:r>
      <w:proofErr w:type="spellEnd"/>
      <w:r>
        <w:t xml:space="preserve"> und </w:t>
      </w:r>
      <w:proofErr w:type="spellStart"/>
      <w:r>
        <w:t>spaltung</w:t>
      </w:r>
      <w:proofErr w:type="spellEnd"/>
      <w:r>
        <w:t xml:space="preserve"> erkennen? </w:t>
      </w:r>
    </w:p>
    <w:p w14:paraId="708FCD09" w14:textId="77777777" w:rsidR="00E9249F" w:rsidRDefault="00E9249F" w:rsidP="00E9249F">
      <w:pPr>
        <w:pStyle w:val="berschrift3"/>
      </w:pPr>
      <w:r>
        <w:t>Antwort.</w:t>
      </w:r>
    </w:p>
    <w:p w14:paraId="57B9CA27" w14:textId="77777777" w:rsidR="00E9249F" w:rsidRDefault="00E9249F" w:rsidP="00E9249F">
      <w:pPr>
        <w:pStyle w:val="StandardWeb"/>
      </w:pPr>
      <w:r>
        <w:t xml:space="preserve">Ist dem also und sind die von </w:t>
      </w:r>
      <w:proofErr w:type="spellStart"/>
      <w:r>
        <w:t>iren</w:t>
      </w:r>
      <w:proofErr w:type="spellEnd"/>
      <w:r>
        <w:t xml:space="preserve"> vorigen </w:t>
      </w:r>
      <w:proofErr w:type="spellStart"/>
      <w:r>
        <w:t>bekantnüssen</w:t>
      </w:r>
      <w:proofErr w:type="spellEnd"/>
      <w:r>
        <w:t xml:space="preserve"> abgefallen, so entbieten wir uns, sie vor den </w:t>
      </w:r>
      <w:proofErr w:type="spellStart"/>
      <w:r>
        <w:t>kirchspiel</w:t>
      </w:r>
      <w:proofErr w:type="spellEnd"/>
      <w:r>
        <w:t xml:space="preserve"> </w:t>
      </w:r>
      <w:proofErr w:type="spellStart"/>
      <w:r>
        <w:t>pflegern</w:t>
      </w:r>
      <w:proofErr w:type="spellEnd"/>
      <w:r>
        <w:t xml:space="preserve"> oder der </w:t>
      </w:r>
      <w:proofErr w:type="spellStart"/>
      <w:r>
        <w:t>oberkeit</w:t>
      </w:r>
      <w:proofErr w:type="spellEnd"/>
      <w:r>
        <w:t xml:space="preserve"> und vor wem sie wöllen, zu hören. Und mögen sie uns darthun </w:t>
      </w:r>
      <w:proofErr w:type="spellStart"/>
      <w:r>
        <w:t>auß</w:t>
      </w:r>
      <w:proofErr w:type="spellEnd"/>
      <w:r>
        <w:t xml:space="preserve"> </w:t>
      </w:r>
      <w:proofErr w:type="spellStart"/>
      <w:r>
        <w:t>gottes</w:t>
      </w:r>
      <w:proofErr w:type="spellEnd"/>
      <w:r>
        <w:t xml:space="preserve"> </w:t>
      </w:r>
      <w:proofErr w:type="spellStart"/>
      <w:r>
        <w:t>wort</w:t>
      </w:r>
      <w:proofErr w:type="spellEnd"/>
      <w:r>
        <w:t xml:space="preserve">, das wir vor </w:t>
      </w:r>
      <w:proofErr w:type="spellStart"/>
      <w:r>
        <w:t>gott</w:t>
      </w:r>
      <w:proofErr w:type="spellEnd"/>
      <w:r>
        <w:t xml:space="preserve"> </w:t>
      </w:r>
      <w:proofErr w:type="spellStart"/>
      <w:r>
        <w:t>bestohn</w:t>
      </w:r>
      <w:proofErr w:type="spellEnd"/>
      <w:r>
        <w:t xml:space="preserve"> mögen, wann wir die </w:t>
      </w:r>
      <w:proofErr w:type="spellStart"/>
      <w:r>
        <w:t>gmeinen</w:t>
      </w:r>
      <w:proofErr w:type="spellEnd"/>
      <w:r>
        <w:t xml:space="preserve"> predigen und andere </w:t>
      </w:r>
      <w:proofErr w:type="spellStart"/>
      <w:r>
        <w:t>kirchen</w:t>
      </w:r>
      <w:proofErr w:type="spellEnd"/>
      <w:r>
        <w:t xml:space="preserve"> dienst </w:t>
      </w:r>
      <w:proofErr w:type="spellStart"/>
      <w:r>
        <w:t>trewlich</w:t>
      </w:r>
      <w:proofErr w:type="spellEnd"/>
      <w:r>
        <w:t xml:space="preserve"> verrichten und der besonderen </w:t>
      </w:r>
      <w:proofErr w:type="spellStart"/>
      <w:r>
        <w:t>gespräch</w:t>
      </w:r>
      <w:proofErr w:type="spellEnd"/>
      <w:r>
        <w:t xml:space="preserve"> und </w:t>
      </w:r>
      <w:proofErr w:type="spellStart"/>
      <w:r>
        <w:t>catechismen</w:t>
      </w:r>
      <w:proofErr w:type="spellEnd"/>
      <w:r>
        <w:t xml:space="preserve"> mit den alten still </w:t>
      </w:r>
      <w:proofErr w:type="spellStart"/>
      <w:r>
        <w:t>stohn</w:t>
      </w:r>
      <w:proofErr w:type="spellEnd"/>
      <w:r>
        <w:t xml:space="preserve">: so doch hie zu </w:t>
      </w:r>
      <w:proofErr w:type="spellStart"/>
      <w:r>
        <w:t>fil</w:t>
      </w:r>
      <w:proofErr w:type="spellEnd"/>
      <w:r>
        <w:t xml:space="preserve"> lieber </w:t>
      </w:r>
      <w:proofErr w:type="spellStart"/>
      <w:r>
        <w:t>christen</w:t>
      </w:r>
      <w:proofErr w:type="spellEnd"/>
      <w:r>
        <w:t xml:space="preserve"> sich </w:t>
      </w:r>
      <w:proofErr w:type="spellStart"/>
      <w:r>
        <w:t>selb</w:t>
      </w:r>
      <w:proofErr w:type="spellEnd"/>
      <w:r>
        <w:t xml:space="preserve"> willig erbieten und wir weder alter noch </w:t>
      </w:r>
      <w:proofErr w:type="spellStart"/>
      <w:r>
        <w:t>leibs</w:t>
      </w:r>
      <w:proofErr w:type="spellEnd"/>
      <w:r>
        <w:t xml:space="preserve"> </w:t>
      </w:r>
      <w:proofErr w:type="spellStart"/>
      <w:r>
        <w:t>schwacheit</w:t>
      </w:r>
      <w:proofErr w:type="spellEnd"/>
      <w:r>
        <w:t xml:space="preserve"> noch einige </w:t>
      </w:r>
      <w:proofErr w:type="spellStart"/>
      <w:r>
        <w:t>ware</w:t>
      </w:r>
      <w:proofErr w:type="spellEnd"/>
      <w:r>
        <w:t xml:space="preserve"> </w:t>
      </w:r>
      <w:proofErr w:type="spellStart"/>
      <w:r>
        <w:t>hindernüß</w:t>
      </w:r>
      <w:proofErr w:type="spellEnd"/>
      <w:r>
        <w:t xml:space="preserve"> mögen </w:t>
      </w:r>
      <w:proofErr w:type="spellStart"/>
      <w:r>
        <w:t>fürwenden</w:t>
      </w:r>
      <w:proofErr w:type="spellEnd"/>
      <w:r>
        <w:t xml:space="preserve">, wie </w:t>
      </w:r>
      <w:proofErr w:type="spellStart"/>
      <w:r>
        <w:t>iren</w:t>
      </w:r>
      <w:proofErr w:type="spellEnd"/>
      <w:r>
        <w:t xml:space="preserve"> etliche mögen, so wöllen wir gern still </w:t>
      </w:r>
      <w:proofErr w:type="spellStart"/>
      <w:r>
        <w:t>stohn</w:t>
      </w:r>
      <w:proofErr w:type="spellEnd"/>
      <w:r>
        <w:t xml:space="preserve">. Mögen sie aber das </w:t>
      </w:r>
      <w:proofErr w:type="spellStart"/>
      <w:r>
        <w:t>nit</w:t>
      </w:r>
      <w:proofErr w:type="spellEnd"/>
      <w:r>
        <w:t xml:space="preserve">, wie sie es nimmer </w:t>
      </w:r>
      <w:proofErr w:type="spellStart"/>
      <w:r>
        <w:t>mer</w:t>
      </w:r>
      <w:proofErr w:type="spellEnd"/>
      <w:r>
        <w:t xml:space="preserve"> vermögen werden, dann Christus und sein reich ewig und zu allen </w:t>
      </w:r>
      <w:proofErr w:type="spellStart"/>
      <w:r>
        <w:t>zeiten</w:t>
      </w:r>
      <w:proofErr w:type="spellEnd"/>
      <w:r>
        <w:t xml:space="preserve"> sich gleich haltet und beweiset, </w:t>
      </w:r>
      <w:proofErr w:type="spellStart"/>
      <w:r>
        <w:t>wa</w:t>
      </w:r>
      <w:proofErr w:type="spellEnd"/>
      <w:r>
        <w:t xml:space="preserve"> mans nur gleich </w:t>
      </w:r>
      <w:proofErr w:type="spellStart"/>
      <w:r>
        <w:t>wolte</w:t>
      </w:r>
      <w:proofErr w:type="spellEnd"/>
      <w:r>
        <w:t xml:space="preserve"> </w:t>
      </w:r>
      <w:proofErr w:type="spellStart"/>
      <w:r>
        <w:t>annemen</w:t>
      </w:r>
      <w:proofErr w:type="spellEnd"/>
      <w:r>
        <w:t xml:space="preserve">, so müssen wir als </w:t>
      </w:r>
      <w:proofErr w:type="spellStart"/>
      <w:r>
        <w:t>mer</w:t>
      </w:r>
      <w:proofErr w:type="spellEnd"/>
      <w:r>
        <w:t xml:space="preserve"> uff unseren Christum dann alle </w:t>
      </w:r>
      <w:proofErr w:type="spellStart"/>
      <w:r>
        <w:t>menschen</w:t>
      </w:r>
      <w:proofErr w:type="spellEnd"/>
      <w:r>
        <w:t xml:space="preserve"> sehen, Doch so haben gar </w:t>
      </w:r>
      <w:proofErr w:type="spellStart"/>
      <w:r>
        <w:t>umb</w:t>
      </w:r>
      <w:proofErr w:type="spellEnd"/>
      <w:r>
        <w:t xml:space="preserve"> ein </w:t>
      </w:r>
      <w:proofErr w:type="spellStart"/>
      <w:r>
        <w:t>guts</w:t>
      </w:r>
      <w:proofErr w:type="spellEnd"/>
      <w:r>
        <w:t xml:space="preserve"> den </w:t>
      </w:r>
      <w:proofErr w:type="spellStart"/>
      <w:r>
        <w:t>merern</w:t>
      </w:r>
      <w:proofErr w:type="spellEnd"/>
      <w:r>
        <w:t xml:space="preserve"> </w:t>
      </w:r>
      <w:proofErr w:type="spellStart"/>
      <w:r>
        <w:t>gotsgelertern</w:t>
      </w:r>
      <w:proofErr w:type="spellEnd"/>
      <w:r>
        <w:t xml:space="preserve"> und </w:t>
      </w:r>
      <w:proofErr w:type="spellStart"/>
      <w:r>
        <w:t>eifrigern</w:t>
      </w:r>
      <w:proofErr w:type="spellEnd"/>
      <w:r>
        <w:t xml:space="preserve"> teil der </w:t>
      </w:r>
      <w:proofErr w:type="spellStart"/>
      <w:r>
        <w:t>theologen</w:t>
      </w:r>
      <w:proofErr w:type="spellEnd"/>
      <w:r>
        <w:t xml:space="preserve"> und </w:t>
      </w:r>
      <w:proofErr w:type="spellStart"/>
      <w:r>
        <w:t>kirchen</w:t>
      </w:r>
      <w:proofErr w:type="spellEnd"/>
      <w:r>
        <w:t xml:space="preserve"> </w:t>
      </w:r>
      <w:proofErr w:type="spellStart"/>
      <w:r>
        <w:t>diener</w:t>
      </w:r>
      <w:proofErr w:type="spellEnd"/>
      <w:r>
        <w:t xml:space="preserve"> </w:t>
      </w:r>
      <w:proofErr w:type="spellStart"/>
      <w:r>
        <w:t>diser</w:t>
      </w:r>
      <w:proofErr w:type="spellEnd"/>
      <w:r>
        <w:t xml:space="preserve"> </w:t>
      </w:r>
      <w:proofErr w:type="spellStart"/>
      <w:r>
        <w:t>kirchen</w:t>
      </w:r>
      <w:proofErr w:type="spellEnd"/>
      <w:r>
        <w:t xml:space="preserve">, die von diesem werk nochmals erkennen und halten das wir. </w:t>
      </w:r>
    </w:p>
    <w:p w14:paraId="0D8D2BFD" w14:textId="77777777" w:rsidR="00E9249F" w:rsidRDefault="00E9249F" w:rsidP="00E9249F">
      <w:pPr>
        <w:pStyle w:val="StandardWeb"/>
      </w:pPr>
      <w:proofErr w:type="spellStart"/>
      <w:r>
        <w:t>Merere</w:t>
      </w:r>
      <w:proofErr w:type="spellEnd"/>
      <w:r>
        <w:t xml:space="preserve"> </w:t>
      </w:r>
      <w:proofErr w:type="spellStart"/>
      <w:r>
        <w:t>arbeit</w:t>
      </w:r>
      <w:proofErr w:type="spellEnd"/>
      <w:r>
        <w:t xml:space="preserve">, </w:t>
      </w:r>
      <w:proofErr w:type="spellStart"/>
      <w:r>
        <w:t>ongunst</w:t>
      </w:r>
      <w:proofErr w:type="spellEnd"/>
      <w:r>
        <w:t xml:space="preserve"> der </w:t>
      </w:r>
      <w:proofErr w:type="spellStart"/>
      <w:r>
        <w:t>welt</w:t>
      </w:r>
      <w:proofErr w:type="spellEnd"/>
      <w:r>
        <w:t xml:space="preserve"> und </w:t>
      </w:r>
      <w:proofErr w:type="spellStart"/>
      <w:r>
        <w:t>widersatz</w:t>
      </w:r>
      <w:proofErr w:type="spellEnd"/>
      <w:r>
        <w:t xml:space="preserve"> so </w:t>
      </w:r>
      <w:proofErr w:type="spellStart"/>
      <w:r>
        <w:t>filer</w:t>
      </w:r>
      <w:proofErr w:type="spellEnd"/>
      <w:r>
        <w:t xml:space="preserve"> gewaltiger auch </w:t>
      </w:r>
      <w:proofErr w:type="spellStart"/>
      <w:r>
        <w:t>lieger</w:t>
      </w:r>
      <w:proofErr w:type="spellEnd"/>
      <w:r>
        <w:t xml:space="preserve"> und ansichtiger </w:t>
      </w:r>
      <w:proofErr w:type="spellStart"/>
      <w:r>
        <w:t>leuten</w:t>
      </w:r>
      <w:proofErr w:type="spellEnd"/>
      <w:r>
        <w:t xml:space="preserve">, die sich </w:t>
      </w:r>
      <w:proofErr w:type="spellStart"/>
      <w:r>
        <w:t>diser</w:t>
      </w:r>
      <w:proofErr w:type="spellEnd"/>
      <w:r>
        <w:t xml:space="preserve"> christlichen </w:t>
      </w:r>
      <w:proofErr w:type="spellStart"/>
      <w:r>
        <w:t>ubung</w:t>
      </w:r>
      <w:proofErr w:type="spellEnd"/>
      <w:r>
        <w:t xml:space="preserve"> entgegenstellen, </w:t>
      </w:r>
      <w:proofErr w:type="spellStart"/>
      <w:r>
        <w:t>dise</w:t>
      </w:r>
      <w:proofErr w:type="spellEnd"/>
      <w:r>
        <w:t xml:space="preserve"> </w:t>
      </w:r>
      <w:proofErr w:type="spellStart"/>
      <w:r>
        <w:t>ursachen</w:t>
      </w:r>
      <w:proofErr w:type="spellEnd"/>
      <w:r>
        <w:t xml:space="preserve"> mögen unser gewissen in </w:t>
      </w:r>
      <w:proofErr w:type="spellStart"/>
      <w:r>
        <w:t>diser</w:t>
      </w:r>
      <w:proofErr w:type="spellEnd"/>
      <w:r>
        <w:t xml:space="preserve"> </w:t>
      </w:r>
      <w:proofErr w:type="spellStart"/>
      <w:r>
        <w:t>gottes</w:t>
      </w:r>
      <w:proofErr w:type="spellEnd"/>
      <w:r>
        <w:t xml:space="preserve"> </w:t>
      </w:r>
      <w:proofErr w:type="spellStart"/>
      <w:r>
        <w:t>sachen</w:t>
      </w:r>
      <w:proofErr w:type="spellEnd"/>
      <w:r>
        <w:t xml:space="preserve"> </w:t>
      </w:r>
      <w:proofErr w:type="spellStart"/>
      <w:r>
        <w:t>nit</w:t>
      </w:r>
      <w:proofErr w:type="spellEnd"/>
      <w:r>
        <w:t xml:space="preserve"> enthalten. Dan wir sehen </w:t>
      </w:r>
      <w:proofErr w:type="spellStart"/>
      <w:r>
        <w:t>wol</w:t>
      </w:r>
      <w:proofErr w:type="spellEnd"/>
      <w:r>
        <w:t xml:space="preserve"> und hören, das allen solchen </w:t>
      </w:r>
      <w:proofErr w:type="spellStart"/>
      <w:r>
        <w:t>leuten</w:t>
      </w:r>
      <w:proofErr w:type="spellEnd"/>
      <w:r>
        <w:t xml:space="preserve"> alles </w:t>
      </w:r>
      <w:proofErr w:type="spellStart"/>
      <w:r>
        <w:t>ir</w:t>
      </w:r>
      <w:proofErr w:type="spellEnd"/>
      <w:r>
        <w:t xml:space="preserve"> widersetzen </w:t>
      </w:r>
      <w:proofErr w:type="spellStart"/>
      <w:r>
        <w:t>herkomet</w:t>
      </w:r>
      <w:proofErr w:type="spellEnd"/>
      <w:r>
        <w:t xml:space="preserve"> </w:t>
      </w:r>
      <w:proofErr w:type="spellStart"/>
      <w:r>
        <w:t>entweders</w:t>
      </w:r>
      <w:proofErr w:type="spellEnd"/>
      <w:r>
        <w:t xml:space="preserve"> </w:t>
      </w:r>
      <w:proofErr w:type="spellStart"/>
      <w:r>
        <w:t>auß</w:t>
      </w:r>
      <w:proofErr w:type="spellEnd"/>
      <w:r>
        <w:t xml:space="preserve"> </w:t>
      </w:r>
      <w:proofErr w:type="spellStart"/>
      <w:r>
        <w:t>onwissen</w:t>
      </w:r>
      <w:proofErr w:type="spellEnd"/>
      <w:r>
        <w:t xml:space="preserve"> </w:t>
      </w:r>
      <w:proofErr w:type="spellStart"/>
      <w:r>
        <w:t>gotlichs</w:t>
      </w:r>
      <w:proofErr w:type="spellEnd"/>
      <w:r>
        <w:t xml:space="preserve"> </w:t>
      </w:r>
      <w:proofErr w:type="spellStart"/>
      <w:r>
        <w:t>worts</w:t>
      </w:r>
      <w:proofErr w:type="spellEnd"/>
      <w:r>
        <w:t xml:space="preserve"> und unsers </w:t>
      </w:r>
      <w:proofErr w:type="spellStart"/>
      <w:r>
        <w:t>fürhabens</w:t>
      </w:r>
      <w:proofErr w:type="spellEnd"/>
      <w:r>
        <w:t xml:space="preserve"> oder </w:t>
      </w:r>
      <w:proofErr w:type="spellStart"/>
      <w:r>
        <w:t>auß</w:t>
      </w:r>
      <w:proofErr w:type="spellEnd"/>
      <w:r>
        <w:t xml:space="preserve"> </w:t>
      </w:r>
      <w:proofErr w:type="spellStart"/>
      <w:r>
        <w:t>ongleubiger</w:t>
      </w:r>
      <w:proofErr w:type="spellEnd"/>
      <w:r>
        <w:t xml:space="preserve"> </w:t>
      </w:r>
      <w:proofErr w:type="spellStart"/>
      <w:r>
        <w:t>schwacheit</w:t>
      </w:r>
      <w:proofErr w:type="spellEnd"/>
      <w:r>
        <w:t xml:space="preserve">, das sie sich von </w:t>
      </w:r>
      <w:proofErr w:type="spellStart"/>
      <w:r>
        <w:t>gottes</w:t>
      </w:r>
      <w:proofErr w:type="spellEnd"/>
      <w:r>
        <w:t xml:space="preserve"> </w:t>
      </w:r>
      <w:proofErr w:type="spellStart"/>
      <w:r>
        <w:t>befelch</w:t>
      </w:r>
      <w:proofErr w:type="spellEnd"/>
      <w:r>
        <w:t xml:space="preserve"> </w:t>
      </w:r>
      <w:proofErr w:type="spellStart"/>
      <w:r>
        <w:t>onrath</w:t>
      </w:r>
      <w:proofErr w:type="spellEnd"/>
      <w:r>
        <w:t xml:space="preserve"> befahren oder aber das etliche </w:t>
      </w:r>
      <w:proofErr w:type="spellStart"/>
      <w:r>
        <w:t>selb</w:t>
      </w:r>
      <w:proofErr w:type="spellEnd"/>
      <w:r>
        <w:t xml:space="preserve"> </w:t>
      </w:r>
      <w:proofErr w:type="spellStart"/>
      <w:r>
        <w:t>förchten</w:t>
      </w:r>
      <w:proofErr w:type="spellEnd"/>
      <w:r>
        <w:t xml:space="preserve">, die kraft des </w:t>
      </w:r>
      <w:proofErr w:type="spellStart"/>
      <w:r>
        <w:t>reichs</w:t>
      </w:r>
      <w:proofErr w:type="spellEnd"/>
      <w:r>
        <w:t xml:space="preserve"> und </w:t>
      </w:r>
      <w:proofErr w:type="spellStart"/>
      <w:r>
        <w:t>worts</w:t>
      </w:r>
      <w:proofErr w:type="spellEnd"/>
      <w:r>
        <w:t xml:space="preserve"> Christi wölle sich zu weit </w:t>
      </w:r>
      <w:proofErr w:type="spellStart"/>
      <w:r>
        <w:t>außthun</w:t>
      </w:r>
      <w:proofErr w:type="spellEnd"/>
      <w:r>
        <w:t xml:space="preserve"> und sie in </w:t>
      </w:r>
      <w:proofErr w:type="spellStart"/>
      <w:r>
        <w:t>irem</w:t>
      </w:r>
      <w:proofErr w:type="spellEnd"/>
      <w:r>
        <w:t xml:space="preserve"> </w:t>
      </w:r>
      <w:proofErr w:type="spellStart"/>
      <w:r>
        <w:t>onchristlichen</w:t>
      </w:r>
      <w:proofErr w:type="spellEnd"/>
      <w:r>
        <w:t xml:space="preserve"> thun betrieben. Dann ob man </w:t>
      </w:r>
      <w:proofErr w:type="spellStart"/>
      <w:r>
        <w:t>dise</w:t>
      </w:r>
      <w:proofErr w:type="spellEnd"/>
      <w:r>
        <w:t xml:space="preserve"> schon </w:t>
      </w:r>
      <w:proofErr w:type="spellStart"/>
      <w:r>
        <w:t>sicheret</w:t>
      </w:r>
      <w:proofErr w:type="spellEnd"/>
      <w:r>
        <w:t xml:space="preserve">, das man sie mit </w:t>
      </w:r>
      <w:proofErr w:type="spellStart"/>
      <w:r>
        <w:t>gottes</w:t>
      </w:r>
      <w:proofErr w:type="spellEnd"/>
      <w:r>
        <w:t xml:space="preserve"> </w:t>
      </w:r>
      <w:proofErr w:type="spellStart"/>
      <w:r>
        <w:t>wort</w:t>
      </w:r>
      <w:proofErr w:type="spellEnd"/>
      <w:r>
        <w:t xml:space="preserve"> </w:t>
      </w:r>
      <w:proofErr w:type="spellStart"/>
      <w:r>
        <w:t>nit</w:t>
      </w:r>
      <w:proofErr w:type="spellEnd"/>
      <w:r>
        <w:t xml:space="preserve"> weiter, dann sie </w:t>
      </w:r>
      <w:proofErr w:type="spellStart"/>
      <w:r>
        <w:t>selb</w:t>
      </w:r>
      <w:proofErr w:type="spellEnd"/>
      <w:r>
        <w:t xml:space="preserve"> gern wöllen leiden, wölle </w:t>
      </w:r>
      <w:proofErr w:type="spellStart"/>
      <w:r>
        <w:t>beonruwigen</w:t>
      </w:r>
      <w:proofErr w:type="spellEnd"/>
      <w:r>
        <w:t xml:space="preserve">, so </w:t>
      </w:r>
      <w:proofErr w:type="spellStart"/>
      <w:r>
        <w:t>förchten</w:t>
      </w:r>
      <w:proofErr w:type="spellEnd"/>
      <w:r>
        <w:t xml:space="preserve"> sie doch, die </w:t>
      </w:r>
      <w:proofErr w:type="spellStart"/>
      <w:r>
        <w:t>leut</w:t>
      </w:r>
      <w:proofErr w:type="spellEnd"/>
      <w:r>
        <w:t xml:space="preserve"> möchten so eifrig zu Gott werden, das sie </w:t>
      </w:r>
      <w:proofErr w:type="spellStart"/>
      <w:r>
        <w:t>etwan</w:t>
      </w:r>
      <w:proofErr w:type="spellEnd"/>
      <w:r>
        <w:t xml:space="preserve"> </w:t>
      </w:r>
      <w:proofErr w:type="spellStart"/>
      <w:r>
        <w:t>ire</w:t>
      </w:r>
      <w:proofErr w:type="spellEnd"/>
      <w:r>
        <w:t xml:space="preserve"> </w:t>
      </w:r>
      <w:proofErr w:type="spellStart"/>
      <w:r>
        <w:t>ergernüssen</w:t>
      </w:r>
      <w:proofErr w:type="spellEnd"/>
      <w:r>
        <w:t xml:space="preserve"> desto </w:t>
      </w:r>
      <w:proofErr w:type="spellStart"/>
      <w:r>
        <w:t>eer</w:t>
      </w:r>
      <w:proofErr w:type="spellEnd"/>
      <w:r>
        <w:t xml:space="preserve"> der </w:t>
      </w:r>
      <w:proofErr w:type="spellStart"/>
      <w:r>
        <w:t>oberkeit</w:t>
      </w:r>
      <w:proofErr w:type="spellEnd"/>
      <w:r>
        <w:t xml:space="preserve"> würden anzeigen zu verbessern, wenn sie die </w:t>
      </w:r>
      <w:proofErr w:type="spellStart"/>
      <w:r>
        <w:t>warnung</w:t>
      </w:r>
      <w:proofErr w:type="spellEnd"/>
      <w:r>
        <w:t xml:space="preserve"> </w:t>
      </w:r>
      <w:proofErr w:type="spellStart"/>
      <w:r>
        <w:t>götliichs</w:t>
      </w:r>
      <w:proofErr w:type="spellEnd"/>
      <w:r>
        <w:t xml:space="preserve"> </w:t>
      </w:r>
      <w:proofErr w:type="spellStart"/>
      <w:r>
        <w:t>worts</w:t>
      </w:r>
      <w:proofErr w:type="spellEnd"/>
      <w:r>
        <w:t xml:space="preserve"> </w:t>
      </w:r>
      <w:proofErr w:type="spellStart"/>
      <w:r>
        <w:t>nit</w:t>
      </w:r>
      <w:proofErr w:type="spellEnd"/>
      <w:r>
        <w:t xml:space="preserve"> </w:t>
      </w:r>
      <w:proofErr w:type="spellStart"/>
      <w:r>
        <w:t>wolten</w:t>
      </w:r>
      <w:proofErr w:type="spellEnd"/>
      <w:r>
        <w:t xml:space="preserve"> vor gut </w:t>
      </w:r>
      <w:proofErr w:type="spellStart"/>
      <w:r>
        <w:t>uffnemen</w:t>
      </w:r>
      <w:proofErr w:type="spellEnd"/>
      <w:r>
        <w:t xml:space="preserve">. Wir müssen in </w:t>
      </w:r>
      <w:proofErr w:type="spellStart"/>
      <w:r>
        <w:t>gots</w:t>
      </w:r>
      <w:proofErr w:type="spellEnd"/>
      <w:r>
        <w:t xml:space="preserve"> </w:t>
      </w:r>
      <w:proofErr w:type="spellStart"/>
      <w:r>
        <w:t>sachen</w:t>
      </w:r>
      <w:proofErr w:type="spellEnd"/>
      <w:r>
        <w:t xml:space="preserve"> allein uff </w:t>
      </w:r>
      <w:proofErr w:type="spellStart"/>
      <w:r>
        <w:t>gots</w:t>
      </w:r>
      <w:proofErr w:type="spellEnd"/>
      <w:r>
        <w:t xml:space="preserve"> </w:t>
      </w:r>
      <w:proofErr w:type="spellStart"/>
      <w:r>
        <w:t>wort</w:t>
      </w:r>
      <w:proofErr w:type="spellEnd"/>
      <w:r>
        <w:t xml:space="preserve"> sehen, das </w:t>
      </w:r>
      <w:proofErr w:type="spellStart"/>
      <w:r>
        <w:t>staht</w:t>
      </w:r>
      <w:proofErr w:type="spellEnd"/>
      <w:r>
        <w:t xml:space="preserve"> klar da: Das wir einander alle sollen in höchster liebe Christi erkennen und besseren und </w:t>
      </w:r>
      <w:proofErr w:type="spellStart"/>
      <w:r>
        <w:t>darumb</w:t>
      </w:r>
      <w:proofErr w:type="spellEnd"/>
      <w:r>
        <w:t xml:space="preserve"> unsere </w:t>
      </w:r>
      <w:proofErr w:type="spellStart"/>
      <w:r>
        <w:t>versamlungen</w:t>
      </w:r>
      <w:proofErr w:type="spellEnd"/>
      <w:r>
        <w:t xml:space="preserve"> und </w:t>
      </w:r>
      <w:proofErr w:type="spellStart"/>
      <w:r>
        <w:t>gemeinschaft</w:t>
      </w:r>
      <w:proofErr w:type="spellEnd"/>
      <w:r>
        <w:t xml:space="preserve"> im </w:t>
      </w:r>
      <w:proofErr w:type="spellStart"/>
      <w:r>
        <w:t>herren</w:t>
      </w:r>
      <w:proofErr w:type="spellEnd"/>
      <w:r>
        <w:t xml:space="preserve"> halten, wie die </w:t>
      </w:r>
      <w:proofErr w:type="spellStart"/>
      <w:r>
        <w:t>aalle</w:t>
      </w:r>
      <w:proofErr w:type="spellEnd"/>
      <w:r>
        <w:t xml:space="preserve"> heiligen </w:t>
      </w:r>
      <w:proofErr w:type="spellStart"/>
      <w:r>
        <w:t>alts</w:t>
      </w:r>
      <w:proofErr w:type="spellEnd"/>
      <w:r>
        <w:t xml:space="preserve"> und </w:t>
      </w:r>
      <w:proofErr w:type="spellStart"/>
      <w:r>
        <w:t>news</w:t>
      </w:r>
      <w:proofErr w:type="spellEnd"/>
      <w:r>
        <w:t xml:space="preserve"> </w:t>
      </w:r>
      <w:proofErr w:type="spellStart"/>
      <w:r>
        <w:t>testaments</w:t>
      </w:r>
      <w:proofErr w:type="spellEnd"/>
      <w:r>
        <w:t xml:space="preserve">, wann die </w:t>
      </w:r>
      <w:proofErr w:type="spellStart"/>
      <w:r>
        <w:t>religion</w:t>
      </w:r>
      <w:proofErr w:type="spellEnd"/>
      <w:r>
        <w:t xml:space="preserve"> </w:t>
      </w:r>
      <w:proofErr w:type="spellStart"/>
      <w:r>
        <w:t>ie</w:t>
      </w:r>
      <w:proofErr w:type="spellEnd"/>
      <w:r>
        <w:t xml:space="preserve"> recht und </w:t>
      </w:r>
      <w:proofErr w:type="spellStart"/>
      <w:r>
        <w:t>gentzlich</w:t>
      </w:r>
      <w:proofErr w:type="spellEnd"/>
      <w:r>
        <w:t xml:space="preserve"> ist </w:t>
      </w:r>
      <w:proofErr w:type="spellStart"/>
      <w:r>
        <w:t>werwaltet</w:t>
      </w:r>
      <w:proofErr w:type="spellEnd"/>
      <w:r>
        <w:t xml:space="preserve"> worden, gehalten haben; alles nach dem </w:t>
      </w:r>
      <w:proofErr w:type="spellStart"/>
      <w:r>
        <w:t>exempel</w:t>
      </w:r>
      <w:proofErr w:type="spellEnd"/>
      <w:r>
        <w:t xml:space="preserve"> </w:t>
      </w:r>
      <w:proofErr w:type="spellStart"/>
      <w:r>
        <w:t>act</w:t>
      </w:r>
      <w:proofErr w:type="spellEnd"/>
      <w:r>
        <w:t xml:space="preserve">. 2. und der lehr 1. Cor. 14. </w:t>
      </w:r>
    </w:p>
    <w:p w14:paraId="7BDD3903" w14:textId="77777777" w:rsidR="00E9249F" w:rsidRDefault="00E9249F" w:rsidP="00E9249F">
      <w:pPr>
        <w:pStyle w:val="berschrift3"/>
      </w:pPr>
      <w:proofErr w:type="spellStart"/>
      <w:r>
        <w:t>Replic</w:t>
      </w:r>
      <w:proofErr w:type="spellEnd"/>
      <w:r>
        <w:t>.</w:t>
      </w:r>
    </w:p>
    <w:p w14:paraId="70E11974" w14:textId="77777777" w:rsidR="00E9249F" w:rsidRDefault="00E9249F" w:rsidP="00E9249F">
      <w:pPr>
        <w:pStyle w:val="StandardWeb"/>
      </w:pPr>
      <w:r>
        <w:t xml:space="preserve">Wie dann, das andere evangelische </w:t>
      </w:r>
      <w:proofErr w:type="spellStart"/>
      <w:r>
        <w:t>kirchen</w:t>
      </w:r>
      <w:proofErr w:type="spellEnd"/>
      <w:r>
        <w:t xml:space="preserve"> </w:t>
      </w:r>
      <w:proofErr w:type="spellStart"/>
      <w:r>
        <w:t>nit</w:t>
      </w:r>
      <w:proofErr w:type="spellEnd"/>
      <w:r>
        <w:t xml:space="preserve"> auch solche </w:t>
      </w:r>
      <w:proofErr w:type="spellStart"/>
      <w:r>
        <w:t>versamlungen</w:t>
      </w:r>
      <w:proofErr w:type="spellEnd"/>
      <w:r>
        <w:t xml:space="preserve"> und </w:t>
      </w:r>
      <w:proofErr w:type="spellStart"/>
      <w:r>
        <w:t>gemeinschaft</w:t>
      </w:r>
      <w:proofErr w:type="spellEnd"/>
      <w:r>
        <w:t xml:space="preserve"> halten? </w:t>
      </w:r>
    </w:p>
    <w:p w14:paraId="069A709A" w14:textId="77777777" w:rsidR="00E9249F" w:rsidRDefault="00E9249F" w:rsidP="00E9249F">
      <w:pPr>
        <w:pStyle w:val="berschrift3"/>
      </w:pPr>
      <w:r>
        <w:t>Antwort.</w:t>
      </w:r>
    </w:p>
    <w:p w14:paraId="6DDE885A" w14:textId="77777777" w:rsidR="00E9249F" w:rsidRDefault="00E9249F" w:rsidP="00E9249F">
      <w:pPr>
        <w:pStyle w:val="StandardWeb"/>
      </w:pPr>
      <w:r>
        <w:t xml:space="preserve">Man hat solche </w:t>
      </w:r>
      <w:proofErr w:type="spellStart"/>
      <w:r>
        <w:t>gemeinschaft</w:t>
      </w:r>
      <w:proofErr w:type="spellEnd"/>
      <w:r>
        <w:t xml:space="preserve"> in allen recht evangelischen </w:t>
      </w:r>
      <w:proofErr w:type="spellStart"/>
      <w:r>
        <w:t>kirchen</w:t>
      </w:r>
      <w:proofErr w:type="spellEnd"/>
      <w:r>
        <w:t xml:space="preserve"> gelehret und in denen, die des Luthers </w:t>
      </w:r>
      <w:proofErr w:type="spellStart"/>
      <w:r>
        <w:t>ordnung</w:t>
      </w:r>
      <w:proofErr w:type="spellEnd"/>
      <w:r>
        <w:t xml:space="preserve"> gehalten, auch gar </w:t>
      </w:r>
      <w:proofErr w:type="spellStart"/>
      <w:r>
        <w:t>fil</w:t>
      </w:r>
      <w:proofErr w:type="spellEnd"/>
      <w:r>
        <w:t xml:space="preserve"> weiter ins werk bracht, dann es noch bei uns </w:t>
      </w:r>
      <w:proofErr w:type="spellStart"/>
      <w:r>
        <w:t>seie</w:t>
      </w:r>
      <w:proofErr w:type="spellEnd"/>
      <w:r>
        <w:t xml:space="preserve">. In denen </w:t>
      </w:r>
      <w:proofErr w:type="spellStart"/>
      <w:r>
        <w:t>kirchen</w:t>
      </w:r>
      <w:proofErr w:type="spellEnd"/>
      <w:r>
        <w:t xml:space="preserve"> laßt man </w:t>
      </w:r>
      <w:proofErr w:type="spellStart"/>
      <w:r>
        <w:t>nieman</w:t>
      </w:r>
      <w:proofErr w:type="spellEnd"/>
      <w:r>
        <w:t xml:space="preserve"> zum h. </w:t>
      </w:r>
      <w:proofErr w:type="spellStart"/>
      <w:r>
        <w:t>abentmal</w:t>
      </w:r>
      <w:proofErr w:type="spellEnd"/>
      <w:r>
        <w:t xml:space="preserve">, der sich </w:t>
      </w:r>
      <w:proofErr w:type="spellStart"/>
      <w:r>
        <w:t>nit</w:t>
      </w:r>
      <w:proofErr w:type="spellEnd"/>
      <w:r>
        <w:t xml:space="preserve"> vor anzeige und auch zu seiner zeit sich lasse seines </w:t>
      </w:r>
      <w:proofErr w:type="spellStart"/>
      <w:r>
        <w:t>glaubens</w:t>
      </w:r>
      <w:proofErr w:type="spellEnd"/>
      <w:r>
        <w:t xml:space="preserve"> und </w:t>
      </w:r>
      <w:proofErr w:type="spellStart"/>
      <w:r>
        <w:t>lebens</w:t>
      </w:r>
      <w:proofErr w:type="spellEnd"/>
      <w:r>
        <w:t xml:space="preserve"> zuvor beforschen und berichten und </w:t>
      </w:r>
      <w:proofErr w:type="spellStart"/>
      <w:r>
        <w:t>begere</w:t>
      </w:r>
      <w:proofErr w:type="spellEnd"/>
      <w:r>
        <w:t xml:space="preserve"> und </w:t>
      </w:r>
      <w:proofErr w:type="spellStart"/>
      <w:r>
        <w:t>entfahe</w:t>
      </w:r>
      <w:proofErr w:type="spellEnd"/>
      <w:r>
        <w:t xml:space="preserve"> vor die </w:t>
      </w:r>
      <w:proofErr w:type="spellStart"/>
      <w:r>
        <w:t>absolution</w:t>
      </w:r>
      <w:proofErr w:type="spellEnd"/>
      <w:r>
        <w:t xml:space="preserve">. </w:t>
      </w:r>
    </w:p>
    <w:p w14:paraId="0D21DEAF" w14:textId="77777777" w:rsidR="00E9249F" w:rsidRDefault="00E9249F" w:rsidP="00E9249F">
      <w:pPr>
        <w:pStyle w:val="StandardWeb"/>
      </w:pPr>
      <w:r>
        <w:t xml:space="preserve">Zu dem, so hat man in </w:t>
      </w:r>
      <w:proofErr w:type="spellStart"/>
      <w:r>
        <w:t>disen</w:t>
      </w:r>
      <w:proofErr w:type="spellEnd"/>
      <w:r>
        <w:t xml:space="preserve"> </w:t>
      </w:r>
      <w:proofErr w:type="spellStart"/>
      <w:r>
        <w:t>kirchen</w:t>
      </w:r>
      <w:proofErr w:type="spellEnd"/>
      <w:r>
        <w:t xml:space="preserve"> weder die </w:t>
      </w:r>
      <w:proofErr w:type="spellStart"/>
      <w:r>
        <w:t>secten</w:t>
      </w:r>
      <w:proofErr w:type="spellEnd"/>
      <w:r>
        <w:t xml:space="preserve"> noch andere </w:t>
      </w:r>
      <w:proofErr w:type="spellStart"/>
      <w:r>
        <w:t>epicurische</w:t>
      </w:r>
      <w:proofErr w:type="spellEnd"/>
      <w:r>
        <w:t xml:space="preserve"> </w:t>
      </w:r>
      <w:proofErr w:type="spellStart"/>
      <w:r>
        <w:t>lesterer</w:t>
      </w:r>
      <w:proofErr w:type="spellEnd"/>
      <w:r>
        <w:t xml:space="preserve"> lassen so weit </w:t>
      </w:r>
      <w:proofErr w:type="spellStart"/>
      <w:r>
        <w:t>einreissen</w:t>
      </w:r>
      <w:proofErr w:type="spellEnd"/>
      <w:r>
        <w:t xml:space="preserve"> und so </w:t>
      </w:r>
      <w:proofErr w:type="spellStart"/>
      <w:r>
        <w:t>fil</w:t>
      </w:r>
      <w:proofErr w:type="spellEnd"/>
      <w:r>
        <w:t xml:space="preserve"> </w:t>
      </w:r>
      <w:proofErr w:type="spellStart"/>
      <w:r>
        <w:t>leut</w:t>
      </w:r>
      <w:proofErr w:type="spellEnd"/>
      <w:r>
        <w:t xml:space="preserve"> vom </w:t>
      </w:r>
      <w:proofErr w:type="spellStart"/>
      <w:r>
        <w:t>wort</w:t>
      </w:r>
      <w:proofErr w:type="spellEnd"/>
      <w:r>
        <w:t xml:space="preserve">, </w:t>
      </w:r>
      <w:proofErr w:type="spellStart"/>
      <w:r>
        <w:t>sacramenten</w:t>
      </w:r>
      <w:proofErr w:type="spellEnd"/>
      <w:r>
        <w:t xml:space="preserve"> und aller </w:t>
      </w:r>
      <w:proofErr w:type="spellStart"/>
      <w:r>
        <w:t>gemeinschaft</w:t>
      </w:r>
      <w:proofErr w:type="spellEnd"/>
      <w:r>
        <w:t xml:space="preserve"> Christi </w:t>
      </w:r>
      <w:proofErr w:type="spellStart"/>
      <w:r>
        <w:t>abreissen</w:t>
      </w:r>
      <w:proofErr w:type="spellEnd"/>
      <w:r>
        <w:t xml:space="preserve">, den </w:t>
      </w:r>
      <w:proofErr w:type="spellStart"/>
      <w:r>
        <w:t>sonnentag</w:t>
      </w:r>
      <w:proofErr w:type="spellEnd"/>
      <w:r>
        <w:t xml:space="preserve"> so jämmerlich versprechen, die </w:t>
      </w:r>
      <w:proofErr w:type="spellStart"/>
      <w:r>
        <w:t>kinder</w:t>
      </w:r>
      <w:proofErr w:type="spellEnd"/>
      <w:r>
        <w:t xml:space="preserve"> und junge </w:t>
      </w:r>
      <w:proofErr w:type="spellStart"/>
      <w:r>
        <w:t>welt</w:t>
      </w:r>
      <w:proofErr w:type="spellEnd"/>
      <w:r>
        <w:t xml:space="preserve"> so </w:t>
      </w:r>
      <w:proofErr w:type="spellStart"/>
      <w:r>
        <w:t>grewlich</w:t>
      </w:r>
      <w:proofErr w:type="spellEnd"/>
      <w:r>
        <w:t xml:space="preserve"> verderben und von aller lehr Christi abgehalten werden. So hat auch ein </w:t>
      </w:r>
      <w:proofErr w:type="spellStart"/>
      <w:r>
        <w:t>ieder</w:t>
      </w:r>
      <w:proofErr w:type="spellEnd"/>
      <w:r>
        <w:t xml:space="preserve"> </w:t>
      </w:r>
      <w:proofErr w:type="spellStart"/>
      <w:r>
        <w:t>pfarrer</w:t>
      </w:r>
      <w:proofErr w:type="spellEnd"/>
      <w:r>
        <w:t xml:space="preserve"> die macht in </w:t>
      </w:r>
      <w:proofErr w:type="spellStart"/>
      <w:r>
        <w:t>disen</w:t>
      </w:r>
      <w:proofErr w:type="spellEnd"/>
      <w:r>
        <w:t xml:space="preserve"> </w:t>
      </w:r>
      <w:proofErr w:type="spellStart"/>
      <w:r>
        <w:t>kirchen</w:t>
      </w:r>
      <w:proofErr w:type="spellEnd"/>
      <w:r>
        <w:t xml:space="preserve">, alle zu berufen und zur </w:t>
      </w:r>
      <w:proofErr w:type="spellStart"/>
      <w:r>
        <w:t>besserung</w:t>
      </w:r>
      <w:proofErr w:type="spellEnd"/>
      <w:r>
        <w:t xml:space="preserve"> zu </w:t>
      </w:r>
      <w:proofErr w:type="spellStart"/>
      <w:r>
        <w:t>vermanen</w:t>
      </w:r>
      <w:proofErr w:type="spellEnd"/>
      <w:r>
        <w:t xml:space="preserve">, die </w:t>
      </w:r>
      <w:proofErr w:type="spellStart"/>
      <w:r>
        <w:t>ergerlich</w:t>
      </w:r>
      <w:proofErr w:type="spellEnd"/>
      <w:r>
        <w:t xml:space="preserve"> leben und allen denen, die </w:t>
      </w:r>
      <w:proofErr w:type="spellStart"/>
      <w:r>
        <w:t>nit</w:t>
      </w:r>
      <w:proofErr w:type="spellEnd"/>
      <w:r>
        <w:t xml:space="preserve"> </w:t>
      </w:r>
      <w:proofErr w:type="spellStart"/>
      <w:r>
        <w:t>wolten</w:t>
      </w:r>
      <w:proofErr w:type="spellEnd"/>
      <w:r>
        <w:t xml:space="preserve"> kommen oder christlich </w:t>
      </w:r>
      <w:proofErr w:type="spellStart"/>
      <w:r>
        <w:t>vermanung</w:t>
      </w:r>
      <w:proofErr w:type="spellEnd"/>
      <w:r>
        <w:t xml:space="preserve"> zur </w:t>
      </w:r>
      <w:proofErr w:type="spellStart"/>
      <w:r>
        <w:t>besserung</w:t>
      </w:r>
      <w:proofErr w:type="spellEnd"/>
      <w:r>
        <w:t xml:space="preserve"> </w:t>
      </w:r>
      <w:proofErr w:type="spellStart"/>
      <w:r>
        <w:t>uffnemen</w:t>
      </w:r>
      <w:proofErr w:type="spellEnd"/>
      <w:r>
        <w:t xml:space="preserve"> und die </w:t>
      </w:r>
      <w:proofErr w:type="spellStart"/>
      <w:r>
        <w:t>ergernüß</w:t>
      </w:r>
      <w:proofErr w:type="spellEnd"/>
      <w:r>
        <w:t xml:space="preserve"> abstellen, das h. </w:t>
      </w:r>
      <w:proofErr w:type="spellStart"/>
      <w:r>
        <w:t>sacrament</w:t>
      </w:r>
      <w:proofErr w:type="spellEnd"/>
      <w:r>
        <w:t xml:space="preserve"> vorzuhalten. </w:t>
      </w:r>
    </w:p>
    <w:p w14:paraId="676887F5" w14:textId="77777777" w:rsidR="00E9249F" w:rsidRDefault="00E9249F" w:rsidP="00E9249F">
      <w:pPr>
        <w:pStyle w:val="StandardWeb"/>
      </w:pPr>
      <w:r>
        <w:t xml:space="preserve">Solche </w:t>
      </w:r>
      <w:proofErr w:type="spellStart"/>
      <w:r>
        <w:t>ordnung</w:t>
      </w:r>
      <w:proofErr w:type="spellEnd"/>
      <w:r>
        <w:t xml:space="preserve"> und </w:t>
      </w:r>
      <w:proofErr w:type="spellStart"/>
      <w:r>
        <w:t>zucht</w:t>
      </w:r>
      <w:proofErr w:type="spellEnd"/>
      <w:r>
        <w:t xml:space="preserve"> würde man hie noch </w:t>
      </w:r>
      <w:proofErr w:type="spellStart"/>
      <w:r>
        <w:t>fil</w:t>
      </w:r>
      <w:proofErr w:type="spellEnd"/>
      <w:r>
        <w:t xml:space="preserve"> weniger leiden, dieweil man sich </w:t>
      </w:r>
      <w:proofErr w:type="spellStart"/>
      <w:r>
        <w:t>beschwären</w:t>
      </w:r>
      <w:proofErr w:type="spellEnd"/>
      <w:r>
        <w:t xml:space="preserve"> will, das man den </w:t>
      </w:r>
      <w:proofErr w:type="spellStart"/>
      <w:r>
        <w:t>catechismum</w:t>
      </w:r>
      <w:proofErr w:type="spellEnd"/>
      <w:r>
        <w:t xml:space="preserve"> Christi mit den </w:t>
      </w:r>
      <w:proofErr w:type="spellStart"/>
      <w:r>
        <w:t>selbwilligen</w:t>
      </w:r>
      <w:proofErr w:type="spellEnd"/>
      <w:r>
        <w:t xml:space="preserve"> alten </w:t>
      </w:r>
      <w:proofErr w:type="spellStart"/>
      <w:r>
        <w:t>ube</w:t>
      </w:r>
      <w:proofErr w:type="spellEnd"/>
      <w:r>
        <w:t xml:space="preserve"> und damit die </w:t>
      </w:r>
      <w:proofErr w:type="spellStart"/>
      <w:r>
        <w:t>wege</w:t>
      </w:r>
      <w:proofErr w:type="spellEnd"/>
      <w:r>
        <w:t xml:space="preserve"> suche, das man den </w:t>
      </w:r>
      <w:proofErr w:type="spellStart"/>
      <w:r>
        <w:t>secten</w:t>
      </w:r>
      <w:proofErr w:type="spellEnd"/>
      <w:r>
        <w:t xml:space="preserve"> und anderen </w:t>
      </w:r>
      <w:proofErr w:type="spellStart"/>
      <w:r>
        <w:t>lesterern</w:t>
      </w:r>
      <w:proofErr w:type="spellEnd"/>
      <w:r>
        <w:t xml:space="preserve"> mit </w:t>
      </w:r>
      <w:proofErr w:type="spellStart"/>
      <w:r>
        <w:t>gotts</w:t>
      </w:r>
      <w:proofErr w:type="spellEnd"/>
      <w:r>
        <w:t xml:space="preserve"> </w:t>
      </w:r>
      <w:proofErr w:type="spellStart"/>
      <w:r>
        <w:t>wort</w:t>
      </w:r>
      <w:proofErr w:type="spellEnd"/>
      <w:r>
        <w:t xml:space="preserve"> desto </w:t>
      </w:r>
      <w:proofErr w:type="spellStart"/>
      <w:r>
        <w:t>baß</w:t>
      </w:r>
      <w:proofErr w:type="spellEnd"/>
      <w:r>
        <w:t xml:space="preserve"> möge vorkommen und, </w:t>
      </w:r>
      <w:proofErr w:type="spellStart"/>
      <w:r>
        <w:t>wa</w:t>
      </w:r>
      <w:proofErr w:type="spellEnd"/>
      <w:r>
        <w:t xml:space="preserve"> sie eingerissen, sie durch christliche </w:t>
      </w:r>
      <w:proofErr w:type="spellStart"/>
      <w:r>
        <w:t>buß</w:t>
      </w:r>
      <w:proofErr w:type="spellEnd"/>
      <w:r>
        <w:t xml:space="preserve"> wider abtreibe und die junge </w:t>
      </w:r>
      <w:proofErr w:type="spellStart"/>
      <w:r>
        <w:t>welt</w:t>
      </w:r>
      <w:proofErr w:type="spellEnd"/>
      <w:r>
        <w:t xml:space="preserve"> wider zu </w:t>
      </w:r>
      <w:proofErr w:type="spellStart"/>
      <w:r>
        <w:t>gott</w:t>
      </w:r>
      <w:proofErr w:type="spellEnd"/>
      <w:r>
        <w:t xml:space="preserve"> und seinem </w:t>
      </w:r>
      <w:proofErr w:type="spellStart"/>
      <w:r>
        <w:t>wort</w:t>
      </w:r>
      <w:proofErr w:type="spellEnd"/>
      <w:r>
        <w:t xml:space="preserve"> bringe. </w:t>
      </w:r>
    </w:p>
    <w:p w14:paraId="3034BE89" w14:textId="77777777" w:rsidR="00E9249F" w:rsidRDefault="00E9249F" w:rsidP="00E9249F">
      <w:pPr>
        <w:pStyle w:val="StandardWeb"/>
      </w:pPr>
      <w:r>
        <w:t xml:space="preserve">Wenn man uff andere </w:t>
      </w:r>
      <w:proofErr w:type="spellStart"/>
      <w:r>
        <w:t>kirchen</w:t>
      </w:r>
      <w:proofErr w:type="spellEnd"/>
      <w:r>
        <w:t xml:space="preserve"> will sehen, </w:t>
      </w:r>
      <w:proofErr w:type="spellStart"/>
      <w:r>
        <w:t>müste</w:t>
      </w:r>
      <w:proofErr w:type="spellEnd"/>
      <w:r>
        <w:t xml:space="preserve"> man das gut und die waren </w:t>
      </w:r>
      <w:proofErr w:type="spellStart"/>
      <w:r>
        <w:t>gottes</w:t>
      </w:r>
      <w:proofErr w:type="spellEnd"/>
      <w:r>
        <w:t xml:space="preserve"> gaben in den selbigen betrachten und die zur </w:t>
      </w:r>
      <w:proofErr w:type="spellStart"/>
      <w:r>
        <w:t>volge</w:t>
      </w:r>
      <w:proofErr w:type="spellEnd"/>
      <w:r>
        <w:t xml:space="preserve"> ziehen, </w:t>
      </w:r>
      <w:proofErr w:type="spellStart"/>
      <w:r>
        <w:t>sust</w:t>
      </w:r>
      <w:proofErr w:type="spellEnd"/>
      <w:r>
        <w:t xml:space="preserve"> solle unser </w:t>
      </w:r>
      <w:proofErr w:type="spellStart"/>
      <w:r>
        <w:t>uffsehen</w:t>
      </w:r>
      <w:proofErr w:type="spellEnd"/>
      <w:r>
        <w:t xml:space="preserve"> </w:t>
      </w:r>
      <w:proofErr w:type="spellStart"/>
      <w:r>
        <w:t>gentzlich</w:t>
      </w:r>
      <w:proofErr w:type="spellEnd"/>
      <w:r>
        <w:t xml:space="preserve"> uff </w:t>
      </w:r>
      <w:proofErr w:type="spellStart"/>
      <w:r>
        <w:t>gott</w:t>
      </w:r>
      <w:proofErr w:type="spellEnd"/>
      <w:r>
        <w:t xml:space="preserve"> und sein </w:t>
      </w:r>
      <w:proofErr w:type="spellStart"/>
      <w:r>
        <w:t>wort</w:t>
      </w:r>
      <w:proofErr w:type="spellEnd"/>
      <w:r>
        <w:t xml:space="preserve"> </w:t>
      </w:r>
      <w:proofErr w:type="spellStart"/>
      <w:r>
        <w:t>gohn</w:t>
      </w:r>
      <w:proofErr w:type="spellEnd"/>
      <w:r>
        <w:t xml:space="preserve">. Da trete nun der </w:t>
      </w:r>
      <w:proofErr w:type="spellStart"/>
      <w:r>
        <w:t>christ</w:t>
      </w:r>
      <w:proofErr w:type="spellEnd"/>
      <w:r>
        <w:t xml:space="preserve"> herfür, der anzeigen </w:t>
      </w:r>
      <w:proofErr w:type="spellStart"/>
      <w:r>
        <w:t>könde</w:t>
      </w:r>
      <w:proofErr w:type="spellEnd"/>
      <w:r>
        <w:t xml:space="preserve">, das </w:t>
      </w:r>
      <w:proofErr w:type="spellStart"/>
      <w:r>
        <w:t>diß</w:t>
      </w:r>
      <w:proofErr w:type="spellEnd"/>
      <w:r>
        <w:t xml:space="preserve"> </w:t>
      </w:r>
      <w:proofErr w:type="spellStart"/>
      <w:r>
        <w:t>nit</w:t>
      </w:r>
      <w:proofErr w:type="spellEnd"/>
      <w:r>
        <w:t xml:space="preserve"> </w:t>
      </w:r>
      <w:proofErr w:type="spellStart"/>
      <w:r>
        <w:t>gottes</w:t>
      </w:r>
      <w:proofErr w:type="spellEnd"/>
      <w:r>
        <w:t xml:space="preserve"> höchstes </w:t>
      </w:r>
      <w:proofErr w:type="spellStart"/>
      <w:r>
        <w:t>wort</w:t>
      </w:r>
      <w:proofErr w:type="spellEnd"/>
      <w:r>
        <w:t xml:space="preserve"> und </w:t>
      </w:r>
      <w:proofErr w:type="spellStart"/>
      <w:r>
        <w:t>gepot</w:t>
      </w:r>
      <w:proofErr w:type="spellEnd"/>
      <w:r>
        <w:t xml:space="preserve"> </w:t>
      </w:r>
      <w:proofErr w:type="spellStart"/>
      <w:r>
        <w:t>seie</w:t>
      </w:r>
      <w:proofErr w:type="spellEnd"/>
      <w:r>
        <w:t xml:space="preserve">, das </w:t>
      </w:r>
      <w:proofErr w:type="spellStart"/>
      <w:r>
        <w:t>ieder</w:t>
      </w:r>
      <w:proofErr w:type="spellEnd"/>
      <w:r>
        <w:t xml:space="preserve"> seine nächsten in im und zu seinem reich liebe und das von </w:t>
      </w:r>
      <w:proofErr w:type="spellStart"/>
      <w:r>
        <w:t>hertzen</w:t>
      </w:r>
      <w:proofErr w:type="spellEnd"/>
      <w:r>
        <w:t xml:space="preserve"> und mit der that. Oder das </w:t>
      </w:r>
      <w:proofErr w:type="spellStart"/>
      <w:r>
        <w:t>auß</w:t>
      </w:r>
      <w:proofErr w:type="spellEnd"/>
      <w:r>
        <w:t xml:space="preserve"> solcher liebe </w:t>
      </w:r>
      <w:proofErr w:type="spellStart"/>
      <w:r>
        <w:t>nit</w:t>
      </w:r>
      <w:proofErr w:type="spellEnd"/>
      <w:r>
        <w:t xml:space="preserve"> notwendig </w:t>
      </w:r>
      <w:proofErr w:type="spellStart"/>
      <w:r>
        <w:t>müste</w:t>
      </w:r>
      <w:proofErr w:type="spellEnd"/>
      <w:r>
        <w:t xml:space="preserve"> </w:t>
      </w:r>
      <w:proofErr w:type="spellStart"/>
      <w:r>
        <w:t>volgen</w:t>
      </w:r>
      <w:proofErr w:type="spellEnd"/>
      <w:r>
        <w:t xml:space="preserve"> und kommen, das </w:t>
      </w:r>
      <w:proofErr w:type="spellStart"/>
      <w:r>
        <w:t>auß</w:t>
      </w:r>
      <w:proofErr w:type="spellEnd"/>
      <w:r>
        <w:t xml:space="preserve"> aller waren </w:t>
      </w:r>
      <w:proofErr w:type="spellStart"/>
      <w:r>
        <w:t>hertzlichen</w:t>
      </w:r>
      <w:proofErr w:type="spellEnd"/>
      <w:r>
        <w:t xml:space="preserve"> liebe des </w:t>
      </w:r>
      <w:proofErr w:type="spellStart"/>
      <w:r>
        <w:t>herren</w:t>
      </w:r>
      <w:proofErr w:type="spellEnd"/>
      <w:r>
        <w:t xml:space="preserve"> Christi und aller seiner </w:t>
      </w:r>
      <w:proofErr w:type="spellStart"/>
      <w:r>
        <w:t>wargleubigen</w:t>
      </w:r>
      <w:proofErr w:type="spellEnd"/>
      <w:r>
        <w:t xml:space="preserve"> von </w:t>
      </w:r>
      <w:proofErr w:type="spellStart"/>
      <w:r>
        <w:t>anfang</w:t>
      </w:r>
      <w:proofErr w:type="spellEnd"/>
      <w:r>
        <w:t xml:space="preserve"> der </w:t>
      </w:r>
      <w:proofErr w:type="spellStart"/>
      <w:r>
        <w:t>welt</w:t>
      </w:r>
      <w:proofErr w:type="spellEnd"/>
      <w:r>
        <w:t xml:space="preserve"> </w:t>
      </w:r>
      <w:proofErr w:type="spellStart"/>
      <w:r>
        <w:t>ie</w:t>
      </w:r>
      <w:proofErr w:type="spellEnd"/>
      <w:r>
        <w:t xml:space="preserve"> und </w:t>
      </w:r>
      <w:proofErr w:type="spellStart"/>
      <w:r>
        <w:t>ie</w:t>
      </w:r>
      <w:proofErr w:type="spellEnd"/>
      <w:r>
        <w:t xml:space="preserve"> hat gefolget und ist kommen, das nemlich alle die, so </w:t>
      </w:r>
      <w:proofErr w:type="spellStart"/>
      <w:r>
        <w:t>dise</w:t>
      </w:r>
      <w:proofErr w:type="spellEnd"/>
      <w:r>
        <w:t xml:space="preserve"> </w:t>
      </w:r>
      <w:proofErr w:type="spellStart"/>
      <w:r>
        <w:t>götliche</w:t>
      </w:r>
      <w:proofErr w:type="spellEnd"/>
      <w:r>
        <w:t xml:space="preserve"> liebe </w:t>
      </w:r>
      <w:proofErr w:type="spellStart"/>
      <w:r>
        <w:t>zusamen</w:t>
      </w:r>
      <w:proofErr w:type="spellEnd"/>
      <w:r>
        <w:t xml:space="preserve"> haben, sich gern und oft auch leiblich </w:t>
      </w:r>
      <w:proofErr w:type="spellStart"/>
      <w:r>
        <w:t>zusamen</w:t>
      </w:r>
      <w:proofErr w:type="spellEnd"/>
      <w:r>
        <w:t xml:space="preserve"> verfügen, </w:t>
      </w:r>
      <w:proofErr w:type="spellStart"/>
      <w:r>
        <w:t>ire</w:t>
      </w:r>
      <w:proofErr w:type="spellEnd"/>
      <w:r>
        <w:t xml:space="preserve"> geistliche gaben mit einander teilen und sich dadurch zu aller </w:t>
      </w:r>
      <w:proofErr w:type="spellStart"/>
      <w:r>
        <w:t>gotsäligkeit</w:t>
      </w:r>
      <w:proofErr w:type="spellEnd"/>
      <w:r>
        <w:t xml:space="preserve"> </w:t>
      </w:r>
      <w:proofErr w:type="spellStart"/>
      <w:r>
        <w:t>erbawen</w:t>
      </w:r>
      <w:proofErr w:type="spellEnd"/>
      <w:r>
        <w:t xml:space="preserve">. Ist dann nun </w:t>
      </w:r>
      <w:proofErr w:type="spellStart"/>
      <w:r>
        <w:t>diß</w:t>
      </w:r>
      <w:proofErr w:type="spellEnd"/>
      <w:r>
        <w:t xml:space="preserve"> </w:t>
      </w:r>
      <w:proofErr w:type="spellStart"/>
      <w:r>
        <w:t>gotes</w:t>
      </w:r>
      <w:proofErr w:type="spellEnd"/>
      <w:r>
        <w:t xml:space="preserve"> </w:t>
      </w:r>
      <w:proofErr w:type="spellStart"/>
      <w:r>
        <w:t>wort</w:t>
      </w:r>
      <w:proofErr w:type="spellEnd"/>
      <w:r>
        <w:t xml:space="preserve">, wie es ist und es alle </w:t>
      </w:r>
      <w:proofErr w:type="spellStart"/>
      <w:r>
        <w:t>christen</w:t>
      </w:r>
      <w:proofErr w:type="spellEnd"/>
      <w:r>
        <w:t xml:space="preserve"> müssen bekennen, </w:t>
      </w:r>
      <w:proofErr w:type="spellStart"/>
      <w:r>
        <w:t>warumb</w:t>
      </w:r>
      <w:proofErr w:type="spellEnd"/>
      <w:r>
        <w:t xml:space="preserve"> </w:t>
      </w:r>
      <w:proofErr w:type="spellStart"/>
      <w:r>
        <w:t>befordert</w:t>
      </w:r>
      <w:proofErr w:type="spellEnd"/>
      <w:r>
        <w:t xml:space="preserve"> man dann </w:t>
      </w:r>
      <w:proofErr w:type="spellStart"/>
      <w:r>
        <w:t>solich</w:t>
      </w:r>
      <w:proofErr w:type="spellEnd"/>
      <w:r>
        <w:t xml:space="preserve"> werk </w:t>
      </w:r>
      <w:proofErr w:type="spellStart"/>
      <w:r>
        <w:t>nit</w:t>
      </w:r>
      <w:proofErr w:type="spellEnd"/>
      <w:r>
        <w:t xml:space="preserve">, das es möchte uff die allerbeste und </w:t>
      </w:r>
      <w:proofErr w:type="spellStart"/>
      <w:r>
        <w:t>besserlichste</w:t>
      </w:r>
      <w:proofErr w:type="spellEnd"/>
      <w:r>
        <w:t xml:space="preserve"> weiß und </w:t>
      </w:r>
      <w:proofErr w:type="spellStart"/>
      <w:r>
        <w:t>ordnung</w:t>
      </w:r>
      <w:proofErr w:type="spellEnd"/>
      <w:r>
        <w:t xml:space="preserve"> angerichtet und verrichtet werden, was joch alle </w:t>
      </w:r>
      <w:proofErr w:type="spellStart"/>
      <w:r>
        <w:t>kirchen</w:t>
      </w:r>
      <w:proofErr w:type="spellEnd"/>
      <w:r>
        <w:t xml:space="preserve"> in der </w:t>
      </w:r>
      <w:proofErr w:type="spellStart"/>
      <w:r>
        <w:t>welt</w:t>
      </w:r>
      <w:proofErr w:type="spellEnd"/>
      <w:r>
        <w:t xml:space="preserve"> thun. </w:t>
      </w:r>
    </w:p>
    <w:p w14:paraId="727E6343" w14:textId="77777777" w:rsidR="00E9249F" w:rsidRDefault="00E9249F" w:rsidP="00E9249F">
      <w:pPr>
        <w:pStyle w:val="StandardWeb"/>
      </w:pPr>
      <w:r>
        <w:t xml:space="preserve">So </w:t>
      </w:r>
      <w:proofErr w:type="spellStart"/>
      <w:r>
        <w:t>wolten</w:t>
      </w:r>
      <w:proofErr w:type="spellEnd"/>
      <w:r>
        <w:t xml:space="preserve"> wir dann auch gern sehen und hören, der </w:t>
      </w:r>
      <w:proofErr w:type="spellStart"/>
      <w:r>
        <w:t>diser</w:t>
      </w:r>
      <w:proofErr w:type="spellEnd"/>
      <w:r>
        <w:t xml:space="preserve"> </w:t>
      </w:r>
      <w:proofErr w:type="spellStart"/>
      <w:r>
        <w:t>kirchen</w:t>
      </w:r>
      <w:proofErr w:type="spellEnd"/>
      <w:r>
        <w:t xml:space="preserve"> </w:t>
      </w:r>
      <w:proofErr w:type="spellStart"/>
      <w:r>
        <w:t>gelägenheit</w:t>
      </w:r>
      <w:proofErr w:type="spellEnd"/>
      <w:r>
        <w:t xml:space="preserve"> wüßte, </w:t>
      </w:r>
      <w:proofErr w:type="spellStart"/>
      <w:r>
        <w:t>obo</w:t>
      </w:r>
      <w:proofErr w:type="spellEnd"/>
      <w:r>
        <w:t xml:space="preserve"> der auch ein </w:t>
      </w:r>
      <w:proofErr w:type="spellStart"/>
      <w:r>
        <w:t>füglichern</w:t>
      </w:r>
      <w:proofErr w:type="spellEnd"/>
      <w:r>
        <w:t xml:space="preserve"> </w:t>
      </w:r>
      <w:proofErr w:type="spellStart"/>
      <w:r>
        <w:t>eingang</w:t>
      </w:r>
      <w:proofErr w:type="spellEnd"/>
      <w:r>
        <w:t xml:space="preserve"> zu war christlicher </w:t>
      </w:r>
      <w:proofErr w:type="spellStart"/>
      <w:r>
        <w:t>zucht</w:t>
      </w:r>
      <w:proofErr w:type="spellEnd"/>
      <w:r>
        <w:t xml:space="preserve"> und </w:t>
      </w:r>
      <w:proofErr w:type="spellStart"/>
      <w:r>
        <w:t>gemeinschaft</w:t>
      </w:r>
      <w:proofErr w:type="spellEnd"/>
      <w:r>
        <w:t xml:space="preserve"> </w:t>
      </w:r>
      <w:proofErr w:type="spellStart"/>
      <w:r>
        <w:t>könde</w:t>
      </w:r>
      <w:proofErr w:type="spellEnd"/>
      <w:r>
        <w:t xml:space="preserve"> anzeigen, dann das man zum ersten mit den </w:t>
      </w:r>
      <w:proofErr w:type="spellStart"/>
      <w:r>
        <w:t>selbwilligen</w:t>
      </w:r>
      <w:proofErr w:type="spellEnd"/>
      <w:r>
        <w:t xml:space="preserve"> </w:t>
      </w:r>
      <w:proofErr w:type="spellStart"/>
      <w:r>
        <w:t>anfahe</w:t>
      </w:r>
      <w:proofErr w:type="spellEnd"/>
      <w:r>
        <w:t xml:space="preserve">, die werk christlicher </w:t>
      </w:r>
      <w:proofErr w:type="spellStart"/>
      <w:r>
        <w:t>gemeinschaft</w:t>
      </w:r>
      <w:proofErr w:type="spellEnd"/>
      <w:r>
        <w:t xml:space="preserve"> zu </w:t>
      </w:r>
      <w:proofErr w:type="spellStart"/>
      <w:r>
        <w:t>uben</w:t>
      </w:r>
      <w:proofErr w:type="spellEnd"/>
      <w:r>
        <w:t xml:space="preserve"> und damit täglich luge, ob man die anderen auch dar zu von tag zu tag gewinnen und </w:t>
      </w:r>
      <w:proofErr w:type="spellStart"/>
      <w:r>
        <w:t>selbwillig</w:t>
      </w:r>
      <w:proofErr w:type="spellEnd"/>
      <w:r>
        <w:t xml:space="preserve"> machen und damit als immer den weg zu der jungen </w:t>
      </w:r>
      <w:proofErr w:type="spellStart"/>
      <w:r>
        <w:t>welt</w:t>
      </w:r>
      <w:proofErr w:type="spellEnd"/>
      <w:r>
        <w:t xml:space="preserve"> </w:t>
      </w:r>
      <w:proofErr w:type="spellStart"/>
      <w:r>
        <w:t>banen</w:t>
      </w:r>
      <w:proofErr w:type="spellEnd"/>
      <w:r>
        <w:t xml:space="preserve">, das man die bei </w:t>
      </w:r>
      <w:proofErr w:type="spellStart"/>
      <w:r>
        <w:t>zeiten</w:t>
      </w:r>
      <w:proofErr w:type="spellEnd"/>
      <w:r>
        <w:t xml:space="preserve"> zu der </w:t>
      </w:r>
      <w:proofErr w:type="spellStart"/>
      <w:r>
        <w:t>erkantnüß</w:t>
      </w:r>
      <w:proofErr w:type="spellEnd"/>
      <w:r>
        <w:t xml:space="preserve"> Christi </w:t>
      </w:r>
      <w:proofErr w:type="spellStart"/>
      <w:r>
        <w:t>könde</w:t>
      </w:r>
      <w:proofErr w:type="spellEnd"/>
      <w:r>
        <w:t xml:space="preserve"> bringen. Als groß der </w:t>
      </w:r>
      <w:proofErr w:type="spellStart"/>
      <w:r>
        <w:t>hauf</w:t>
      </w:r>
      <w:proofErr w:type="spellEnd"/>
      <w:r>
        <w:t xml:space="preserve"> der abgefallenen und gar </w:t>
      </w:r>
      <w:proofErr w:type="spellStart"/>
      <w:r>
        <w:t>enteußerten</w:t>
      </w:r>
      <w:proofErr w:type="spellEnd"/>
      <w:r>
        <w:t xml:space="preserve"> von christlicher </w:t>
      </w:r>
      <w:proofErr w:type="spellStart"/>
      <w:r>
        <w:t>gmeinschaft</w:t>
      </w:r>
      <w:proofErr w:type="spellEnd"/>
      <w:r>
        <w:t xml:space="preserve"> in </w:t>
      </w:r>
      <w:proofErr w:type="spellStart"/>
      <w:r>
        <w:t>diser</w:t>
      </w:r>
      <w:proofErr w:type="spellEnd"/>
      <w:r>
        <w:t xml:space="preserve"> </w:t>
      </w:r>
      <w:proofErr w:type="spellStart"/>
      <w:r>
        <w:t>stadt</w:t>
      </w:r>
      <w:proofErr w:type="spellEnd"/>
      <w:r>
        <w:t xml:space="preserve"> ist und so </w:t>
      </w:r>
      <w:proofErr w:type="spellStart"/>
      <w:r>
        <w:t>frembd</w:t>
      </w:r>
      <w:proofErr w:type="spellEnd"/>
      <w:r>
        <w:t xml:space="preserve"> und </w:t>
      </w:r>
      <w:proofErr w:type="spellStart"/>
      <w:r>
        <w:t>ongemein</w:t>
      </w:r>
      <w:proofErr w:type="spellEnd"/>
      <w:r>
        <w:t xml:space="preserve"> die </w:t>
      </w:r>
      <w:proofErr w:type="spellStart"/>
      <w:r>
        <w:t>kirchendiener</w:t>
      </w:r>
      <w:proofErr w:type="spellEnd"/>
      <w:r>
        <w:t xml:space="preserve"> durch die </w:t>
      </w:r>
      <w:proofErr w:type="spellStart"/>
      <w:r>
        <w:t>secten</w:t>
      </w:r>
      <w:proofErr w:type="spellEnd"/>
      <w:r>
        <w:t xml:space="preserve"> und andere </w:t>
      </w:r>
      <w:proofErr w:type="spellStart"/>
      <w:r>
        <w:t>lesterer</w:t>
      </w:r>
      <w:proofErr w:type="spellEnd"/>
      <w:r>
        <w:t xml:space="preserve"> </w:t>
      </w:r>
      <w:proofErr w:type="spellStart"/>
      <w:r>
        <w:t>filen</w:t>
      </w:r>
      <w:proofErr w:type="spellEnd"/>
      <w:r>
        <w:t xml:space="preserve"> gemacht sind, so werden sie, die </w:t>
      </w:r>
      <w:proofErr w:type="spellStart"/>
      <w:r>
        <w:t>diener</w:t>
      </w:r>
      <w:proofErr w:type="spellEnd"/>
      <w:r>
        <w:t xml:space="preserve">, dem </w:t>
      </w:r>
      <w:proofErr w:type="spellStart"/>
      <w:r>
        <w:t>herren</w:t>
      </w:r>
      <w:proofErr w:type="spellEnd"/>
      <w:r>
        <w:t xml:space="preserve"> sein </w:t>
      </w:r>
      <w:proofErr w:type="spellStart"/>
      <w:r>
        <w:t>volk</w:t>
      </w:r>
      <w:proofErr w:type="spellEnd"/>
      <w:r>
        <w:t xml:space="preserve"> in </w:t>
      </w:r>
      <w:proofErr w:type="spellStart"/>
      <w:r>
        <w:t>diser</w:t>
      </w:r>
      <w:proofErr w:type="spellEnd"/>
      <w:r>
        <w:t xml:space="preserve"> </w:t>
      </w:r>
      <w:proofErr w:type="spellStart"/>
      <w:r>
        <w:t>stat</w:t>
      </w:r>
      <w:proofErr w:type="spellEnd"/>
      <w:r>
        <w:t xml:space="preserve"> von alten und jungen lang </w:t>
      </w:r>
      <w:proofErr w:type="spellStart"/>
      <w:r>
        <w:t>nit</w:t>
      </w:r>
      <w:proofErr w:type="spellEnd"/>
      <w:r>
        <w:t xml:space="preserve"> in sein </w:t>
      </w:r>
      <w:proofErr w:type="spellStart"/>
      <w:r>
        <w:t>zucht</w:t>
      </w:r>
      <w:proofErr w:type="spellEnd"/>
      <w:r>
        <w:t xml:space="preserve"> und </w:t>
      </w:r>
      <w:proofErr w:type="spellStart"/>
      <w:r>
        <w:t>gemeinschaft</w:t>
      </w:r>
      <w:proofErr w:type="spellEnd"/>
      <w:r>
        <w:t xml:space="preserve"> bringen, </w:t>
      </w:r>
      <w:proofErr w:type="spellStart"/>
      <w:r>
        <w:t>wa</w:t>
      </w:r>
      <w:proofErr w:type="spellEnd"/>
      <w:r>
        <w:t xml:space="preserve"> sie darzu </w:t>
      </w:r>
      <w:proofErr w:type="spellStart"/>
      <w:r>
        <w:t>nit</w:t>
      </w:r>
      <w:proofErr w:type="spellEnd"/>
      <w:r>
        <w:t xml:space="preserve"> </w:t>
      </w:r>
      <w:proofErr w:type="spellStart"/>
      <w:r>
        <w:t>filer</w:t>
      </w:r>
      <w:proofErr w:type="spellEnd"/>
      <w:r>
        <w:t xml:space="preserve"> lieben </w:t>
      </w:r>
      <w:proofErr w:type="spellStart"/>
      <w:r>
        <w:t>christen</w:t>
      </w:r>
      <w:proofErr w:type="spellEnd"/>
      <w:r>
        <w:t xml:space="preserve"> </w:t>
      </w:r>
      <w:proofErr w:type="spellStart"/>
      <w:r>
        <w:t>exempel</w:t>
      </w:r>
      <w:proofErr w:type="spellEnd"/>
      <w:r>
        <w:t xml:space="preserve"> und </w:t>
      </w:r>
      <w:proofErr w:type="spellStart"/>
      <w:r>
        <w:t>hilfe</w:t>
      </w:r>
      <w:proofErr w:type="spellEnd"/>
      <w:r>
        <w:t xml:space="preserve"> haben. Wie man die gar fein und </w:t>
      </w:r>
      <w:proofErr w:type="spellStart"/>
      <w:r>
        <w:t>wol</w:t>
      </w:r>
      <w:proofErr w:type="spellEnd"/>
      <w:r>
        <w:t xml:space="preserve"> </w:t>
      </w:r>
      <w:proofErr w:type="spellStart"/>
      <w:r>
        <w:t>könde</w:t>
      </w:r>
      <w:proofErr w:type="spellEnd"/>
      <w:r>
        <w:t xml:space="preserve"> </w:t>
      </w:r>
      <w:proofErr w:type="spellStart"/>
      <w:r>
        <w:t>bekomen</w:t>
      </w:r>
      <w:proofErr w:type="spellEnd"/>
      <w:r>
        <w:t xml:space="preserve"> und </w:t>
      </w:r>
      <w:proofErr w:type="spellStart"/>
      <w:r>
        <w:t>geprauchen</w:t>
      </w:r>
      <w:proofErr w:type="spellEnd"/>
      <w:r>
        <w:t xml:space="preserve">, so man uns ließ mit den </w:t>
      </w:r>
      <w:proofErr w:type="spellStart"/>
      <w:r>
        <w:t>angefangnen</w:t>
      </w:r>
      <w:proofErr w:type="spellEnd"/>
      <w:r>
        <w:t xml:space="preserve"> </w:t>
      </w:r>
      <w:proofErr w:type="spellStart"/>
      <w:r>
        <w:t>versamlungen</w:t>
      </w:r>
      <w:proofErr w:type="spellEnd"/>
      <w:r>
        <w:t xml:space="preserve"> </w:t>
      </w:r>
      <w:proofErr w:type="spellStart"/>
      <w:r>
        <w:t>furt</w:t>
      </w:r>
      <w:proofErr w:type="spellEnd"/>
      <w:r>
        <w:t xml:space="preserve"> </w:t>
      </w:r>
      <w:proofErr w:type="spellStart"/>
      <w:r>
        <w:t>faren</w:t>
      </w:r>
      <w:proofErr w:type="spellEnd"/>
      <w:r>
        <w:t xml:space="preserve">. </w:t>
      </w:r>
    </w:p>
    <w:p w14:paraId="75B2E4D7" w14:textId="77777777" w:rsidR="00E9249F" w:rsidRDefault="00E9249F" w:rsidP="00E9249F">
      <w:pPr>
        <w:pStyle w:val="StandardWeb"/>
      </w:pPr>
      <w:r>
        <w:t xml:space="preserve">Aber </w:t>
      </w:r>
      <w:proofErr w:type="spellStart"/>
      <w:r>
        <w:t>dise</w:t>
      </w:r>
      <w:proofErr w:type="spellEnd"/>
      <w:r>
        <w:t xml:space="preserve"> </w:t>
      </w:r>
      <w:proofErr w:type="spellStart"/>
      <w:r>
        <w:t>sach</w:t>
      </w:r>
      <w:proofErr w:type="spellEnd"/>
      <w:r>
        <w:t xml:space="preserve"> ist ja </w:t>
      </w:r>
      <w:proofErr w:type="spellStart"/>
      <w:r>
        <w:t>nit</w:t>
      </w:r>
      <w:proofErr w:type="spellEnd"/>
      <w:r>
        <w:t xml:space="preserve"> unser allein, sie belanget die anderen unsere </w:t>
      </w:r>
      <w:proofErr w:type="spellStart"/>
      <w:r>
        <w:t>brüder</w:t>
      </w:r>
      <w:proofErr w:type="spellEnd"/>
      <w:r>
        <w:t xml:space="preserve"> </w:t>
      </w:r>
      <w:proofErr w:type="spellStart"/>
      <w:r>
        <w:t>nit</w:t>
      </w:r>
      <w:proofErr w:type="spellEnd"/>
      <w:r>
        <w:t xml:space="preserve"> weniger dann uns, desgleichen z. g. h. und alle </w:t>
      </w:r>
      <w:proofErr w:type="spellStart"/>
      <w:r>
        <w:t>christen</w:t>
      </w:r>
      <w:proofErr w:type="spellEnd"/>
      <w:r>
        <w:t xml:space="preserve">. Man rede und handle in </w:t>
      </w:r>
      <w:proofErr w:type="spellStart"/>
      <w:r>
        <w:t>warer</w:t>
      </w:r>
      <w:proofErr w:type="spellEnd"/>
      <w:r>
        <w:t xml:space="preserve"> </w:t>
      </w:r>
      <w:proofErr w:type="spellStart"/>
      <w:r>
        <w:t>gotsforcht</w:t>
      </w:r>
      <w:proofErr w:type="spellEnd"/>
      <w:r>
        <w:t xml:space="preserve"> von </w:t>
      </w:r>
      <w:proofErr w:type="spellStart"/>
      <w:r>
        <w:t>diser</w:t>
      </w:r>
      <w:proofErr w:type="spellEnd"/>
      <w:r>
        <w:t xml:space="preserve"> </w:t>
      </w:r>
      <w:proofErr w:type="spellStart"/>
      <w:r>
        <w:t>sachen</w:t>
      </w:r>
      <w:proofErr w:type="spellEnd"/>
      <w:r>
        <w:t xml:space="preserve">, höre uns, besehe die </w:t>
      </w:r>
      <w:proofErr w:type="spellStart"/>
      <w:r>
        <w:t>wort</w:t>
      </w:r>
      <w:proofErr w:type="spellEnd"/>
      <w:r>
        <w:t xml:space="preserve"> </w:t>
      </w:r>
      <w:proofErr w:type="spellStart"/>
      <w:r>
        <w:t>gottes</w:t>
      </w:r>
      <w:proofErr w:type="spellEnd"/>
      <w:r>
        <w:t xml:space="preserve">, die uns treiben, und suche die aller besten </w:t>
      </w:r>
      <w:proofErr w:type="spellStart"/>
      <w:r>
        <w:t>wege</w:t>
      </w:r>
      <w:proofErr w:type="spellEnd"/>
      <w:r>
        <w:t xml:space="preserve">, so man </w:t>
      </w:r>
      <w:proofErr w:type="spellStart"/>
      <w:r>
        <w:t>kan</w:t>
      </w:r>
      <w:proofErr w:type="spellEnd"/>
      <w:r>
        <w:t xml:space="preserve">, damit wir einmal dahin kommen, das wir </w:t>
      </w:r>
      <w:proofErr w:type="spellStart"/>
      <w:r>
        <w:t>könden</w:t>
      </w:r>
      <w:proofErr w:type="spellEnd"/>
      <w:r>
        <w:t xml:space="preserve"> die getauften lehren halten alles, was der </w:t>
      </w:r>
      <w:proofErr w:type="spellStart"/>
      <w:r>
        <w:t>herr</w:t>
      </w:r>
      <w:proofErr w:type="spellEnd"/>
      <w:r>
        <w:t xml:space="preserve"> </w:t>
      </w:r>
      <w:proofErr w:type="spellStart"/>
      <w:r>
        <w:t>befolhen</w:t>
      </w:r>
      <w:proofErr w:type="spellEnd"/>
      <w:r>
        <w:t xml:space="preserve"> hat und die </w:t>
      </w:r>
      <w:proofErr w:type="spellStart"/>
      <w:r>
        <w:t>ware</w:t>
      </w:r>
      <w:proofErr w:type="spellEnd"/>
      <w:r>
        <w:t xml:space="preserve"> </w:t>
      </w:r>
      <w:proofErr w:type="spellStart"/>
      <w:r>
        <w:t>gemeinschaft</w:t>
      </w:r>
      <w:proofErr w:type="spellEnd"/>
      <w:r>
        <w:t xml:space="preserve"> und </w:t>
      </w:r>
      <w:proofErr w:type="spellStart"/>
      <w:r>
        <w:t>zucht</w:t>
      </w:r>
      <w:proofErr w:type="spellEnd"/>
      <w:r>
        <w:t xml:space="preserve"> Christi ins werk bringen, wie das der </w:t>
      </w:r>
      <w:proofErr w:type="spellStart"/>
      <w:r>
        <w:t>herr</w:t>
      </w:r>
      <w:proofErr w:type="spellEnd"/>
      <w:r>
        <w:t xml:space="preserve"> allenthalben </w:t>
      </w:r>
      <w:proofErr w:type="spellStart"/>
      <w:r>
        <w:t>gepeutet</w:t>
      </w:r>
      <w:proofErr w:type="spellEnd"/>
      <w:r>
        <w:t xml:space="preserve">. </w:t>
      </w:r>
    </w:p>
    <w:p w14:paraId="6B0214B3" w14:textId="77777777" w:rsidR="00E9249F" w:rsidRDefault="00E9249F" w:rsidP="00E9249F">
      <w:pPr>
        <w:pStyle w:val="berschrift2"/>
      </w:pPr>
      <w:r>
        <w:t>Die VIII. einrede.</w:t>
      </w:r>
    </w:p>
    <w:p w14:paraId="49E0F5F6" w14:textId="77777777" w:rsidR="00E9249F" w:rsidRDefault="00E9249F" w:rsidP="00E9249F">
      <w:pPr>
        <w:pStyle w:val="StandardWeb"/>
      </w:pPr>
      <w:r>
        <w:t xml:space="preserve">Nun mache man aber so gut man wölle mit </w:t>
      </w:r>
      <w:proofErr w:type="spellStart"/>
      <w:r>
        <w:t>diser</w:t>
      </w:r>
      <w:proofErr w:type="spellEnd"/>
      <w:r>
        <w:t xml:space="preserve"> </w:t>
      </w:r>
      <w:proofErr w:type="spellStart"/>
      <w:r>
        <w:t>versamlung</w:t>
      </w:r>
      <w:proofErr w:type="spellEnd"/>
      <w:r>
        <w:t xml:space="preserve">, weil </w:t>
      </w:r>
      <w:proofErr w:type="spellStart"/>
      <w:r>
        <w:t>dannocht</w:t>
      </w:r>
      <w:proofErr w:type="spellEnd"/>
      <w:r>
        <w:t xml:space="preserve"> </w:t>
      </w:r>
      <w:proofErr w:type="spellStart"/>
      <w:r>
        <w:t>fil</w:t>
      </w:r>
      <w:proofErr w:type="spellEnd"/>
      <w:r>
        <w:t xml:space="preserve"> frommer </w:t>
      </w:r>
      <w:proofErr w:type="spellStart"/>
      <w:r>
        <w:t>christen</w:t>
      </w:r>
      <w:proofErr w:type="spellEnd"/>
      <w:r>
        <w:t xml:space="preserve"> sich in </w:t>
      </w:r>
      <w:proofErr w:type="spellStart"/>
      <w:r>
        <w:t>dise</w:t>
      </w:r>
      <w:proofErr w:type="spellEnd"/>
      <w:r>
        <w:t xml:space="preserve"> </w:t>
      </w:r>
      <w:proofErr w:type="spellStart"/>
      <w:r>
        <w:t>gemeinschaft</w:t>
      </w:r>
      <w:proofErr w:type="spellEnd"/>
      <w:r>
        <w:t xml:space="preserve"> so bald </w:t>
      </w:r>
      <w:proofErr w:type="spellStart"/>
      <w:r>
        <w:t>nit</w:t>
      </w:r>
      <w:proofErr w:type="spellEnd"/>
      <w:r>
        <w:t xml:space="preserve"> begeben werden, so werden immer </w:t>
      </w:r>
      <w:proofErr w:type="spellStart"/>
      <w:r>
        <w:t>zwen</w:t>
      </w:r>
      <w:proofErr w:type="spellEnd"/>
      <w:r>
        <w:t xml:space="preserve"> teil der </w:t>
      </w:r>
      <w:proofErr w:type="spellStart"/>
      <w:r>
        <w:t>christen</w:t>
      </w:r>
      <w:proofErr w:type="spellEnd"/>
      <w:r>
        <w:t xml:space="preserve"> sein und die sich in die </w:t>
      </w:r>
      <w:proofErr w:type="spellStart"/>
      <w:r>
        <w:t>new</w:t>
      </w:r>
      <w:proofErr w:type="spellEnd"/>
      <w:r>
        <w:t xml:space="preserve"> </w:t>
      </w:r>
      <w:proofErr w:type="spellStart"/>
      <w:r>
        <w:t>fürgenomen</w:t>
      </w:r>
      <w:proofErr w:type="spellEnd"/>
      <w:r>
        <w:t xml:space="preserve"> </w:t>
      </w:r>
      <w:proofErr w:type="spellStart"/>
      <w:r>
        <w:t>gmeinschaft</w:t>
      </w:r>
      <w:proofErr w:type="spellEnd"/>
      <w:r>
        <w:t xml:space="preserve"> </w:t>
      </w:r>
      <w:proofErr w:type="spellStart"/>
      <w:r>
        <w:t>nit</w:t>
      </w:r>
      <w:proofErr w:type="spellEnd"/>
      <w:r>
        <w:t xml:space="preserve"> begeben, </w:t>
      </w:r>
      <w:proofErr w:type="spellStart"/>
      <w:r>
        <w:t>nit</w:t>
      </w:r>
      <w:proofErr w:type="spellEnd"/>
      <w:r>
        <w:t xml:space="preserve"> für rechte </w:t>
      </w:r>
      <w:proofErr w:type="spellStart"/>
      <w:r>
        <w:t>christen</w:t>
      </w:r>
      <w:proofErr w:type="spellEnd"/>
      <w:r>
        <w:t xml:space="preserve"> gehalten und also etwas </w:t>
      </w:r>
      <w:proofErr w:type="spellStart"/>
      <w:r>
        <w:t>beschemet</w:t>
      </w:r>
      <w:proofErr w:type="spellEnd"/>
      <w:r>
        <w:t xml:space="preserve"> werden. </w:t>
      </w:r>
    </w:p>
    <w:p w14:paraId="5648BD9A" w14:textId="77777777" w:rsidR="00E9249F" w:rsidRDefault="00E9249F" w:rsidP="00E9249F">
      <w:pPr>
        <w:pStyle w:val="berschrift3"/>
      </w:pPr>
      <w:r>
        <w:t>Antwort.</w:t>
      </w:r>
    </w:p>
    <w:p w14:paraId="3F9E919D" w14:textId="77777777" w:rsidR="00E9249F" w:rsidRDefault="00E9249F" w:rsidP="00E9249F">
      <w:pPr>
        <w:pStyle w:val="StandardWeb"/>
      </w:pPr>
      <w:r>
        <w:t xml:space="preserve">So wir allen denen, die sich zum </w:t>
      </w:r>
      <w:proofErr w:type="spellStart"/>
      <w:r>
        <w:t>herren</w:t>
      </w:r>
      <w:proofErr w:type="spellEnd"/>
      <w:r>
        <w:t xml:space="preserve"> und seinem </w:t>
      </w:r>
      <w:proofErr w:type="spellStart"/>
      <w:r>
        <w:t>wort</w:t>
      </w:r>
      <w:proofErr w:type="spellEnd"/>
      <w:r>
        <w:t xml:space="preserve"> bekennen und </w:t>
      </w:r>
      <w:proofErr w:type="spellStart"/>
      <w:r>
        <w:t>nit</w:t>
      </w:r>
      <w:proofErr w:type="spellEnd"/>
      <w:r>
        <w:t xml:space="preserve"> mit </w:t>
      </w:r>
      <w:proofErr w:type="spellStart"/>
      <w:r>
        <w:t>offentlicher</w:t>
      </w:r>
      <w:proofErr w:type="spellEnd"/>
      <w:r>
        <w:t xml:space="preserve"> that </w:t>
      </w:r>
      <w:proofErr w:type="spellStart"/>
      <w:r>
        <w:t>verleugknen</w:t>
      </w:r>
      <w:proofErr w:type="spellEnd"/>
      <w:r>
        <w:t xml:space="preserve">, ob sie sich schon in die christliche </w:t>
      </w:r>
      <w:proofErr w:type="spellStart"/>
      <w:r>
        <w:t>gemeinschaft</w:t>
      </w:r>
      <w:proofErr w:type="spellEnd"/>
      <w:r>
        <w:t xml:space="preserve"> uff </w:t>
      </w:r>
      <w:proofErr w:type="spellStart"/>
      <w:r>
        <w:t>fürgenommne</w:t>
      </w:r>
      <w:proofErr w:type="spellEnd"/>
      <w:r>
        <w:t xml:space="preserve"> weiß noch </w:t>
      </w:r>
      <w:proofErr w:type="spellStart"/>
      <w:r>
        <w:t>nit</w:t>
      </w:r>
      <w:proofErr w:type="spellEnd"/>
      <w:r>
        <w:t xml:space="preserve"> begeben, wöllen wir </w:t>
      </w:r>
      <w:proofErr w:type="spellStart"/>
      <w:r>
        <w:t>inen</w:t>
      </w:r>
      <w:proofErr w:type="spellEnd"/>
      <w:r>
        <w:t xml:space="preserve"> in </w:t>
      </w:r>
      <w:proofErr w:type="spellStart"/>
      <w:r>
        <w:t>gsundtheit</w:t>
      </w:r>
      <w:proofErr w:type="spellEnd"/>
      <w:r>
        <w:t xml:space="preserve"> und </w:t>
      </w:r>
      <w:proofErr w:type="spellStart"/>
      <w:r>
        <w:t>krankheit</w:t>
      </w:r>
      <w:proofErr w:type="spellEnd"/>
      <w:r>
        <w:t xml:space="preserve"> für sie </w:t>
      </w:r>
      <w:proofErr w:type="spellStart"/>
      <w:r>
        <w:t>selb</w:t>
      </w:r>
      <w:proofErr w:type="spellEnd"/>
      <w:r>
        <w:t xml:space="preserve"> und die </w:t>
      </w:r>
      <w:proofErr w:type="spellStart"/>
      <w:r>
        <w:t>ieren</w:t>
      </w:r>
      <w:proofErr w:type="spellEnd"/>
      <w:r>
        <w:t xml:space="preserve"> doch alle dienst christlicher </w:t>
      </w:r>
      <w:proofErr w:type="spellStart"/>
      <w:r>
        <w:t>gemeinschaft</w:t>
      </w:r>
      <w:proofErr w:type="spellEnd"/>
      <w:r>
        <w:t xml:space="preserve"> leisten und beweisen. Derhalben </w:t>
      </w:r>
      <w:proofErr w:type="spellStart"/>
      <w:r>
        <w:t>kan</w:t>
      </w:r>
      <w:proofErr w:type="spellEnd"/>
      <w:r>
        <w:t xml:space="preserve"> man </w:t>
      </w:r>
      <w:proofErr w:type="spellStart"/>
      <w:r>
        <w:t>ie</w:t>
      </w:r>
      <w:proofErr w:type="spellEnd"/>
      <w:r>
        <w:t xml:space="preserve"> </w:t>
      </w:r>
      <w:proofErr w:type="spellStart"/>
      <w:r>
        <w:t>nit</w:t>
      </w:r>
      <w:proofErr w:type="spellEnd"/>
      <w:r>
        <w:t xml:space="preserve"> sagen, das zwei teil der </w:t>
      </w:r>
      <w:proofErr w:type="spellStart"/>
      <w:r>
        <w:t>christen</w:t>
      </w:r>
      <w:proofErr w:type="spellEnd"/>
      <w:r>
        <w:t xml:space="preserve"> hie seien, so sie doch alle einen Christum anrufen, einen </w:t>
      </w:r>
      <w:proofErr w:type="spellStart"/>
      <w:r>
        <w:t>tauf</w:t>
      </w:r>
      <w:proofErr w:type="spellEnd"/>
      <w:r>
        <w:t xml:space="preserve"> und </w:t>
      </w:r>
      <w:proofErr w:type="spellStart"/>
      <w:r>
        <w:t>nachtmal</w:t>
      </w:r>
      <w:proofErr w:type="spellEnd"/>
      <w:r>
        <w:t xml:space="preserve"> </w:t>
      </w:r>
      <w:proofErr w:type="spellStart"/>
      <w:r>
        <w:t>geprauchen</w:t>
      </w:r>
      <w:proofErr w:type="spellEnd"/>
      <w:r>
        <w:t xml:space="preserve">, ob gleich etliche auch den </w:t>
      </w:r>
      <w:proofErr w:type="spellStart"/>
      <w:r>
        <w:t>catechismum</w:t>
      </w:r>
      <w:proofErr w:type="spellEnd"/>
      <w:r>
        <w:t xml:space="preserve"> der alten und das werk brüderlicher lehre und </w:t>
      </w:r>
      <w:proofErr w:type="spellStart"/>
      <w:r>
        <w:t>besserung</w:t>
      </w:r>
      <w:proofErr w:type="spellEnd"/>
      <w:r>
        <w:t xml:space="preserve"> gegen einander </w:t>
      </w:r>
      <w:proofErr w:type="spellStart"/>
      <w:r>
        <w:t>mer</w:t>
      </w:r>
      <w:proofErr w:type="spellEnd"/>
      <w:r>
        <w:t xml:space="preserve"> </w:t>
      </w:r>
      <w:proofErr w:type="spellStart"/>
      <w:r>
        <w:t>ubeten</w:t>
      </w:r>
      <w:proofErr w:type="spellEnd"/>
      <w:r>
        <w:t xml:space="preserve">. Als wenig als man </w:t>
      </w:r>
      <w:proofErr w:type="spellStart"/>
      <w:r>
        <w:t>darauß</w:t>
      </w:r>
      <w:proofErr w:type="spellEnd"/>
      <w:r>
        <w:t xml:space="preserve"> geteilte </w:t>
      </w:r>
      <w:proofErr w:type="spellStart"/>
      <w:r>
        <w:t>christen</w:t>
      </w:r>
      <w:proofErr w:type="spellEnd"/>
      <w:r>
        <w:t xml:space="preserve"> </w:t>
      </w:r>
      <w:proofErr w:type="spellStart"/>
      <w:r>
        <w:t>kan</w:t>
      </w:r>
      <w:proofErr w:type="spellEnd"/>
      <w:r>
        <w:t xml:space="preserve"> machen, das etliche täglich das </w:t>
      </w:r>
      <w:proofErr w:type="spellStart"/>
      <w:r>
        <w:t>wort</w:t>
      </w:r>
      <w:proofErr w:type="spellEnd"/>
      <w:r>
        <w:t xml:space="preserve"> </w:t>
      </w:r>
      <w:proofErr w:type="spellStart"/>
      <w:r>
        <w:t>gottes</w:t>
      </w:r>
      <w:proofErr w:type="spellEnd"/>
      <w:r>
        <w:t xml:space="preserve"> hören, etliche allein uff den </w:t>
      </w:r>
      <w:proofErr w:type="spellStart"/>
      <w:r>
        <w:t>sonnentag</w:t>
      </w:r>
      <w:proofErr w:type="spellEnd"/>
      <w:r>
        <w:t xml:space="preserve">. </w:t>
      </w:r>
    </w:p>
    <w:p w14:paraId="4145179D" w14:textId="77777777" w:rsidR="00E9249F" w:rsidRDefault="00E9249F" w:rsidP="00E9249F">
      <w:pPr>
        <w:pStyle w:val="berschrift2"/>
      </w:pPr>
      <w:r>
        <w:t xml:space="preserve">Die </w:t>
      </w:r>
      <w:proofErr w:type="spellStart"/>
      <w:r>
        <w:t>neund</w:t>
      </w:r>
      <w:proofErr w:type="spellEnd"/>
      <w:r>
        <w:t xml:space="preserve"> </w:t>
      </w:r>
      <w:proofErr w:type="spellStart"/>
      <w:r>
        <w:t>einred</w:t>
      </w:r>
      <w:proofErr w:type="spellEnd"/>
      <w:r>
        <w:t>.</w:t>
      </w:r>
    </w:p>
    <w:p w14:paraId="12A7CB3D" w14:textId="77777777" w:rsidR="00E9249F" w:rsidRDefault="00E9249F" w:rsidP="00E9249F">
      <w:pPr>
        <w:pStyle w:val="StandardWeb"/>
      </w:pPr>
      <w:r>
        <w:t xml:space="preserve">Es werfen </w:t>
      </w:r>
      <w:proofErr w:type="spellStart"/>
      <w:r>
        <w:t>etlich</w:t>
      </w:r>
      <w:proofErr w:type="spellEnd"/>
      <w:r>
        <w:t xml:space="preserve"> auch für, wir haben </w:t>
      </w:r>
      <w:proofErr w:type="spellStart"/>
      <w:r>
        <w:t>etwan</w:t>
      </w:r>
      <w:proofErr w:type="spellEnd"/>
      <w:r>
        <w:t xml:space="preserve"> wider der </w:t>
      </w:r>
      <w:proofErr w:type="spellStart"/>
      <w:r>
        <w:t>taufer</w:t>
      </w:r>
      <w:proofErr w:type="spellEnd"/>
      <w:r>
        <w:t xml:space="preserve"> </w:t>
      </w:r>
      <w:proofErr w:type="spellStart"/>
      <w:r>
        <w:t>versamlung</w:t>
      </w:r>
      <w:proofErr w:type="spellEnd"/>
      <w:r>
        <w:t xml:space="preserve"> </w:t>
      </w:r>
      <w:proofErr w:type="spellStart"/>
      <w:r>
        <w:t>geschrüwen</w:t>
      </w:r>
      <w:proofErr w:type="spellEnd"/>
      <w:r>
        <w:t xml:space="preserve"> und geklagt, sie ziehen damit die </w:t>
      </w:r>
      <w:proofErr w:type="spellStart"/>
      <w:r>
        <w:t>leut</w:t>
      </w:r>
      <w:proofErr w:type="spellEnd"/>
      <w:r>
        <w:t xml:space="preserve"> ab von den gemeinen predigen. </w:t>
      </w:r>
    </w:p>
    <w:p w14:paraId="4A2C9789" w14:textId="77777777" w:rsidR="00E9249F" w:rsidRDefault="00E9249F" w:rsidP="00E9249F">
      <w:pPr>
        <w:pStyle w:val="berschrift3"/>
      </w:pPr>
      <w:r>
        <w:t>Antwort.</w:t>
      </w:r>
    </w:p>
    <w:p w14:paraId="2BBE3B56" w14:textId="77777777" w:rsidR="00E9249F" w:rsidRDefault="00E9249F" w:rsidP="00E9249F">
      <w:pPr>
        <w:pStyle w:val="StandardWeb"/>
      </w:pPr>
      <w:r>
        <w:t xml:space="preserve">Es ist </w:t>
      </w:r>
      <w:proofErr w:type="spellStart"/>
      <w:r>
        <w:t>wol</w:t>
      </w:r>
      <w:proofErr w:type="spellEnd"/>
      <w:r>
        <w:t xml:space="preserve"> </w:t>
      </w:r>
      <w:proofErr w:type="spellStart"/>
      <w:r>
        <w:t>zerbarmen</w:t>
      </w:r>
      <w:proofErr w:type="spellEnd"/>
      <w:r>
        <w:t xml:space="preserve">, das gegen uns solche einreden gemacht werden. Wir haben nie </w:t>
      </w:r>
      <w:proofErr w:type="spellStart"/>
      <w:r>
        <w:t>darwider</w:t>
      </w:r>
      <w:proofErr w:type="spellEnd"/>
      <w:r>
        <w:t xml:space="preserve"> </w:t>
      </w:r>
      <w:proofErr w:type="spellStart"/>
      <w:r>
        <w:t>geschrüwen</w:t>
      </w:r>
      <w:proofErr w:type="spellEnd"/>
      <w:r>
        <w:t xml:space="preserve"> noch geklagt, das die </w:t>
      </w:r>
      <w:proofErr w:type="spellStart"/>
      <w:r>
        <w:t>teufer</w:t>
      </w:r>
      <w:proofErr w:type="spellEnd"/>
      <w:r>
        <w:t xml:space="preserve"> oder andere besondere </w:t>
      </w:r>
      <w:proofErr w:type="spellStart"/>
      <w:r>
        <w:t>versamlungen</w:t>
      </w:r>
      <w:proofErr w:type="spellEnd"/>
      <w:r>
        <w:t xml:space="preserve"> haben gehalten im </w:t>
      </w:r>
      <w:proofErr w:type="spellStart"/>
      <w:r>
        <w:t>herren</w:t>
      </w:r>
      <w:proofErr w:type="spellEnd"/>
      <w:r>
        <w:t xml:space="preserve"> und zu </w:t>
      </w:r>
      <w:proofErr w:type="spellStart"/>
      <w:r>
        <w:t>besserung</w:t>
      </w:r>
      <w:proofErr w:type="spellEnd"/>
      <w:r>
        <w:t xml:space="preserve"> gemeines </w:t>
      </w:r>
      <w:proofErr w:type="spellStart"/>
      <w:r>
        <w:t>wares</w:t>
      </w:r>
      <w:proofErr w:type="spellEnd"/>
      <w:r>
        <w:t xml:space="preserve"> </w:t>
      </w:r>
      <w:proofErr w:type="spellStart"/>
      <w:r>
        <w:t>glaubens</w:t>
      </w:r>
      <w:proofErr w:type="spellEnd"/>
      <w:r>
        <w:t xml:space="preserve"> an Christum. Das haben wir geklagt und </w:t>
      </w:r>
      <w:proofErr w:type="spellStart"/>
      <w:r>
        <w:t>klagens</w:t>
      </w:r>
      <w:proofErr w:type="spellEnd"/>
      <w:r>
        <w:t xml:space="preserve"> noch, das sie </w:t>
      </w:r>
      <w:proofErr w:type="spellStart"/>
      <w:r>
        <w:t>versamlungen</w:t>
      </w:r>
      <w:proofErr w:type="spellEnd"/>
      <w:r>
        <w:t xml:space="preserve"> haben, die </w:t>
      </w:r>
      <w:proofErr w:type="spellStart"/>
      <w:r>
        <w:t>leut</w:t>
      </w:r>
      <w:proofErr w:type="spellEnd"/>
      <w:r>
        <w:t xml:space="preserve"> </w:t>
      </w:r>
      <w:proofErr w:type="spellStart"/>
      <w:r>
        <w:t>nit</w:t>
      </w:r>
      <w:proofErr w:type="spellEnd"/>
      <w:r>
        <w:t xml:space="preserve"> allein von gemeinen predigen, </w:t>
      </w:r>
      <w:proofErr w:type="spellStart"/>
      <w:r>
        <w:t>sonder</w:t>
      </w:r>
      <w:proofErr w:type="spellEnd"/>
      <w:r>
        <w:t xml:space="preserve"> auch von gemeiner christlicher lehre und unser </w:t>
      </w:r>
      <w:proofErr w:type="spellStart"/>
      <w:r>
        <w:t>confession</w:t>
      </w:r>
      <w:proofErr w:type="spellEnd"/>
      <w:r>
        <w:t xml:space="preserve"> und aller christlichen </w:t>
      </w:r>
      <w:proofErr w:type="spellStart"/>
      <w:r>
        <w:t>gemeinschaft</w:t>
      </w:r>
      <w:proofErr w:type="spellEnd"/>
      <w:r>
        <w:t xml:space="preserve"> unser </w:t>
      </w:r>
      <w:proofErr w:type="spellStart"/>
      <w:r>
        <w:t>kirchen</w:t>
      </w:r>
      <w:proofErr w:type="spellEnd"/>
      <w:r>
        <w:t xml:space="preserve"> abziehen und in </w:t>
      </w:r>
      <w:proofErr w:type="spellStart"/>
      <w:r>
        <w:t>shcwere</w:t>
      </w:r>
      <w:proofErr w:type="spellEnd"/>
      <w:r>
        <w:t xml:space="preserve"> </w:t>
      </w:r>
      <w:proofErr w:type="spellStart"/>
      <w:r>
        <w:t>irthumb</w:t>
      </w:r>
      <w:proofErr w:type="spellEnd"/>
      <w:r>
        <w:t xml:space="preserve"> </w:t>
      </w:r>
      <w:proofErr w:type="spellStart"/>
      <w:r>
        <w:t>verfüeren</w:t>
      </w:r>
      <w:proofErr w:type="spellEnd"/>
      <w:r>
        <w:t xml:space="preserve">. Und </w:t>
      </w:r>
      <w:proofErr w:type="spellStart"/>
      <w:r>
        <w:t>darumb</w:t>
      </w:r>
      <w:proofErr w:type="spellEnd"/>
      <w:r>
        <w:t xml:space="preserve"> auch </w:t>
      </w:r>
      <w:proofErr w:type="spellStart"/>
      <w:r>
        <w:t>ire</w:t>
      </w:r>
      <w:proofErr w:type="spellEnd"/>
      <w:r>
        <w:t xml:space="preserve"> </w:t>
      </w:r>
      <w:proofErr w:type="spellStart"/>
      <w:r>
        <w:t>soliche</w:t>
      </w:r>
      <w:proofErr w:type="spellEnd"/>
      <w:r>
        <w:t xml:space="preserve"> </w:t>
      </w:r>
      <w:proofErr w:type="spellStart"/>
      <w:r>
        <w:t>versamlungen</w:t>
      </w:r>
      <w:proofErr w:type="spellEnd"/>
      <w:r>
        <w:t xml:space="preserve"> halten in heimlichen orten, dahin sie </w:t>
      </w:r>
      <w:proofErr w:type="spellStart"/>
      <w:r>
        <w:t>nit</w:t>
      </w:r>
      <w:proofErr w:type="spellEnd"/>
      <w:r>
        <w:t xml:space="preserve"> einen </w:t>
      </w:r>
      <w:proofErr w:type="spellStart"/>
      <w:r>
        <w:t>ieden</w:t>
      </w:r>
      <w:proofErr w:type="spellEnd"/>
      <w:r>
        <w:t xml:space="preserve"> lassen kommen. </w:t>
      </w:r>
    </w:p>
    <w:p w14:paraId="3BF7208B" w14:textId="77777777" w:rsidR="00E9249F" w:rsidRDefault="00E9249F" w:rsidP="00E9249F">
      <w:pPr>
        <w:pStyle w:val="StandardWeb"/>
      </w:pPr>
      <w:r>
        <w:t xml:space="preserve">Wir haben </w:t>
      </w:r>
      <w:proofErr w:type="spellStart"/>
      <w:r>
        <w:t>inen</w:t>
      </w:r>
      <w:proofErr w:type="spellEnd"/>
      <w:r>
        <w:t xml:space="preserve"> darinnen allweg recht gegeben, das sie, so ander </w:t>
      </w:r>
      <w:proofErr w:type="spellStart"/>
      <w:r>
        <w:t>leut</w:t>
      </w:r>
      <w:proofErr w:type="spellEnd"/>
      <w:r>
        <w:t xml:space="preserve"> zechen und </w:t>
      </w:r>
      <w:proofErr w:type="spellStart"/>
      <w:r>
        <w:t>uppigkeit</w:t>
      </w:r>
      <w:proofErr w:type="spellEnd"/>
      <w:r>
        <w:t xml:space="preserve"> treiben, sich zum </w:t>
      </w:r>
      <w:proofErr w:type="spellStart"/>
      <w:r>
        <w:t>wort</w:t>
      </w:r>
      <w:proofErr w:type="spellEnd"/>
      <w:r>
        <w:t xml:space="preserve"> </w:t>
      </w:r>
      <w:proofErr w:type="spellStart"/>
      <w:r>
        <w:t>gottes</w:t>
      </w:r>
      <w:proofErr w:type="spellEnd"/>
      <w:r>
        <w:t xml:space="preserve"> und gemeiner </w:t>
      </w:r>
      <w:proofErr w:type="spellStart"/>
      <w:r>
        <w:t>underbawung</w:t>
      </w:r>
      <w:proofErr w:type="spellEnd"/>
      <w:r>
        <w:t xml:space="preserve"> </w:t>
      </w:r>
      <w:proofErr w:type="spellStart"/>
      <w:r>
        <w:t>auß</w:t>
      </w:r>
      <w:proofErr w:type="spellEnd"/>
      <w:r>
        <w:t xml:space="preserve"> dem </w:t>
      </w:r>
      <w:proofErr w:type="spellStart"/>
      <w:r>
        <w:t>wort</w:t>
      </w:r>
      <w:proofErr w:type="spellEnd"/>
      <w:r>
        <w:t xml:space="preserve"> </w:t>
      </w:r>
      <w:proofErr w:type="spellStart"/>
      <w:r>
        <w:t>gottes</w:t>
      </w:r>
      <w:proofErr w:type="spellEnd"/>
      <w:r>
        <w:t xml:space="preserve"> </w:t>
      </w:r>
      <w:proofErr w:type="spellStart"/>
      <w:r>
        <w:t>versamlen</w:t>
      </w:r>
      <w:proofErr w:type="spellEnd"/>
      <w:r>
        <w:t xml:space="preserve">. Allein haben wir </w:t>
      </w:r>
      <w:proofErr w:type="spellStart"/>
      <w:r>
        <w:t>begeret</w:t>
      </w:r>
      <w:proofErr w:type="spellEnd"/>
      <w:r>
        <w:t xml:space="preserve">, sie sollen uns auch zu solchen </w:t>
      </w:r>
      <w:proofErr w:type="spellStart"/>
      <w:r>
        <w:t>iren</w:t>
      </w:r>
      <w:proofErr w:type="spellEnd"/>
      <w:r>
        <w:t xml:space="preserve"> </w:t>
      </w:r>
      <w:proofErr w:type="spellStart"/>
      <w:r>
        <w:t>versamlungen</w:t>
      </w:r>
      <w:proofErr w:type="spellEnd"/>
      <w:r>
        <w:t xml:space="preserve"> berufen und gesunde lehre </w:t>
      </w:r>
      <w:proofErr w:type="spellStart"/>
      <w:r>
        <w:t>darinn</w:t>
      </w:r>
      <w:proofErr w:type="spellEnd"/>
      <w:r>
        <w:t xml:space="preserve"> </w:t>
      </w:r>
      <w:proofErr w:type="spellStart"/>
      <w:r>
        <w:t>füeren</w:t>
      </w:r>
      <w:proofErr w:type="spellEnd"/>
      <w:r>
        <w:t xml:space="preserve"> und von der </w:t>
      </w:r>
      <w:proofErr w:type="spellStart"/>
      <w:r>
        <w:t>kirchen</w:t>
      </w:r>
      <w:proofErr w:type="spellEnd"/>
      <w:r>
        <w:t xml:space="preserve"> </w:t>
      </w:r>
      <w:proofErr w:type="spellStart"/>
      <w:r>
        <w:t>gemeinschaft</w:t>
      </w:r>
      <w:proofErr w:type="spellEnd"/>
      <w:r>
        <w:t xml:space="preserve"> </w:t>
      </w:r>
      <w:proofErr w:type="spellStart"/>
      <w:r>
        <w:t>nit</w:t>
      </w:r>
      <w:proofErr w:type="spellEnd"/>
      <w:r>
        <w:t xml:space="preserve"> abziehen. </w:t>
      </w:r>
    </w:p>
    <w:p w14:paraId="12A84738" w14:textId="77777777" w:rsidR="00E9249F" w:rsidRDefault="00E9249F" w:rsidP="00E9249F">
      <w:pPr>
        <w:pStyle w:val="StandardWeb"/>
      </w:pPr>
      <w:proofErr w:type="spellStart"/>
      <w:r>
        <w:t>Darumb</w:t>
      </w:r>
      <w:proofErr w:type="spellEnd"/>
      <w:r>
        <w:t xml:space="preserve"> so wir unsere </w:t>
      </w:r>
      <w:proofErr w:type="spellStart"/>
      <w:r>
        <w:t>versamlungen</w:t>
      </w:r>
      <w:proofErr w:type="spellEnd"/>
      <w:r>
        <w:t xml:space="preserve"> an freien, offnen orten halten und gern </w:t>
      </w:r>
      <w:proofErr w:type="spellStart"/>
      <w:r>
        <w:t>wolten</w:t>
      </w:r>
      <w:proofErr w:type="spellEnd"/>
      <w:r>
        <w:t xml:space="preserve">, das </w:t>
      </w:r>
      <w:proofErr w:type="spellStart"/>
      <w:r>
        <w:t>iederman</w:t>
      </w:r>
      <w:proofErr w:type="spellEnd"/>
      <w:r>
        <w:t xml:space="preserve"> darzu </w:t>
      </w:r>
      <w:proofErr w:type="spellStart"/>
      <w:r>
        <w:t>kome</w:t>
      </w:r>
      <w:proofErr w:type="spellEnd"/>
      <w:r>
        <w:t xml:space="preserve"> und darin kein andere dann unsere gemeine </w:t>
      </w:r>
      <w:proofErr w:type="spellStart"/>
      <w:r>
        <w:t>gsunde</w:t>
      </w:r>
      <w:proofErr w:type="spellEnd"/>
      <w:r>
        <w:t xml:space="preserve"> lehre </w:t>
      </w:r>
      <w:proofErr w:type="spellStart"/>
      <w:r>
        <w:t>füeren</w:t>
      </w:r>
      <w:proofErr w:type="spellEnd"/>
      <w:r>
        <w:t xml:space="preserve">, auch von den predigen, </w:t>
      </w:r>
      <w:proofErr w:type="spellStart"/>
      <w:r>
        <w:t>sacramenten</w:t>
      </w:r>
      <w:proofErr w:type="spellEnd"/>
      <w:r>
        <w:t xml:space="preserve"> und aller </w:t>
      </w:r>
      <w:proofErr w:type="spellStart"/>
      <w:r>
        <w:t>gemeinschaft</w:t>
      </w:r>
      <w:proofErr w:type="spellEnd"/>
      <w:r>
        <w:t xml:space="preserve"> der </w:t>
      </w:r>
      <w:proofErr w:type="spellStart"/>
      <w:r>
        <w:t>kirchen</w:t>
      </w:r>
      <w:proofErr w:type="spellEnd"/>
      <w:r>
        <w:t xml:space="preserve"> </w:t>
      </w:r>
      <w:proofErr w:type="spellStart"/>
      <w:r>
        <w:t>nit</w:t>
      </w:r>
      <w:proofErr w:type="spellEnd"/>
      <w:r>
        <w:t xml:space="preserve"> allein </w:t>
      </w:r>
      <w:proofErr w:type="spellStart"/>
      <w:r>
        <w:t>nieman</w:t>
      </w:r>
      <w:proofErr w:type="spellEnd"/>
      <w:r>
        <w:t xml:space="preserve"> abziehen, </w:t>
      </w:r>
      <w:proofErr w:type="spellStart"/>
      <w:r>
        <w:t>sonder</w:t>
      </w:r>
      <w:proofErr w:type="spellEnd"/>
      <w:r>
        <w:t xml:space="preserve"> darzu </w:t>
      </w:r>
      <w:proofErr w:type="spellStart"/>
      <w:r>
        <w:t>iedermann</w:t>
      </w:r>
      <w:proofErr w:type="spellEnd"/>
      <w:r>
        <w:t xml:space="preserve"> </w:t>
      </w:r>
      <w:proofErr w:type="spellStart"/>
      <w:r>
        <w:t>ermanen</w:t>
      </w:r>
      <w:proofErr w:type="spellEnd"/>
      <w:r>
        <w:t xml:space="preserve"> und </w:t>
      </w:r>
      <w:proofErr w:type="spellStart"/>
      <w:r>
        <w:t>befordern</w:t>
      </w:r>
      <w:proofErr w:type="spellEnd"/>
      <w:r>
        <w:t xml:space="preserve">, so reimet sich gar </w:t>
      </w:r>
      <w:proofErr w:type="spellStart"/>
      <w:r>
        <w:t>ubel</w:t>
      </w:r>
      <w:proofErr w:type="spellEnd"/>
      <w:r>
        <w:t xml:space="preserve">, das man nun uns soll das entgegen werfen, das wir wider der </w:t>
      </w:r>
      <w:proofErr w:type="spellStart"/>
      <w:r>
        <w:t>teufer</w:t>
      </w:r>
      <w:proofErr w:type="spellEnd"/>
      <w:r>
        <w:t xml:space="preserve"> </w:t>
      </w:r>
      <w:proofErr w:type="spellStart"/>
      <w:r>
        <w:t>winkel</w:t>
      </w:r>
      <w:proofErr w:type="spellEnd"/>
      <w:r>
        <w:t xml:space="preserve">, </w:t>
      </w:r>
      <w:proofErr w:type="spellStart"/>
      <w:r>
        <w:t>uffrürische</w:t>
      </w:r>
      <w:proofErr w:type="spellEnd"/>
      <w:r>
        <w:t xml:space="preserve"> und </w:t>
      </w:r>
      <w:proofErr w:type="spellStart"/>
      <w:r>
        <w:t>rottische</w:t>
      </w:r>
      <w:proofErr w:type="spellEnd"/>
      <w:r>
        <w:t xml:space="preserve"> </w:t>
      </w:r>
      <w:proofErr w:type="spellStart"/>
      <w:r>
        <w:t>versamlungen</w:t>
      </w:r>
      <w:proofErr w:type="spellEnd"/>
      <w:r>
        <w:t xml:space="preserve"> </w:t>
      </w:r>
      <w:proofErr w:type="spellStart"/>
      <w:r>
        <w:t>geredt</w:t>
      </w:r>
      <w:proofErr w:type="spellEnd"/>
      <w:r>
        <w:t xml:space="preserve"> haben. </w:t>
      </w:r>
    </w:p>
    <w:p w14:paraId="5CC0F733" w14:textId="77777777" w:rsidR="00E9249F" w:rsidRDefault="00E9249F" w:rsidP="00E9249F">
      <w:pPr>
        <w:pStyle w:val="StandardWeb"/>
      </w:pPr>
      <w:r>
        <w:t xml:space="preserve">Das man aber davon klaget, das etliche </w:t>
      </w:r>
      <w:proofErr w:type="spellStart"/>
      <w:r>
        <w:t>versamlungen</w:t>
      </w:r>
      <w:proofErr w:type="spellEnd"/>
      <w:r>
        <w:t xml:space="preserve"> </w:t>
      </w:r>
      <w:proofErr w:type="spellStart"/>
      <w:r>
        <w:t>under</w:t>
      </w:r>
      <w:proofErr w:type="spellEnd"/>
      <w:r>
        <w:t xml:space="preserve"> der </w:t>
      </w:r>
      <w:proofErr w:type="spellStart"/>
      <w:r>
        <w:t>mittag</w:t>
      </w:r>
      <w:proofErr w:type="spellEnd"/>
      <w:r>
        <w:t xml:space="preserve"> predig sind gehalten worden, das mag man, wie vor auch gesagt, </w:t>
      </w:r>
      <w:proofErr w:type="spellStart"/>
      <w:r>
        <w:t>wol</w:t>
      </w:r>
      <w:proofErr w:type="spellEnd"/>
      <w:r>
        <w:t xml:space="preserve"> </w:t>
      </w:r>
      <w:proofErr w:type="spellStart"/>
      <w:r>
        <w:t>verbesseren</w:t>
      </w:r>
      <w:proofErr w:type="spellEnd"/>
      <w:r>
        <w:t xml:space="preserve">. Wie </w:t>
      </w:r>
      <w:proofErr w:type="spellStart"/>
      <w:r>
        <w:t>wol</w:t>
      </w:r>
      <w:proofErr w:type="spellEnd"/>
      <w:r>
        <w:t xml:space="preserve">, wie auch gemeldet, </w:t>
      </w:r>
      <w:proofErr w:type="spellStart"/>
      <w:r>
        <w:t>niemant</w:t>
      </w:r>
      <w:proofErr w:type="spellEnd"/>
      <w:r>
        <w:t xml:space="preserve"> von predigen abgezogen </w:t>
      </w:r>
      <w:proofErr w:type="spellStart"/>
      <w:r>
        <w:t>würt</w:t>
      </w:r>
      <w:proofErr w:type="spellEnd"/>
      <w:r>
        <w:t xml:space="preserve">, ob er schon </w:t>
      </w:r>
      <w:proofErr w:type="spellStart"/>
      <w:r>
        <w:t>nit</w:t>
      </w:r>
      <w:proofErr w:type="spellEnd"/>
      <w:r>
        <w:t xml:space="preserve"> zumal alle predigen höret, </w:t>
      </w:r>
      <w:proofErr w:type="spellStart"/>
      <w:r>
        <w:t>sonder</w:t>
      </w:r>
      <w:proofErr w:type="spellEnd"/>
      <w:r>
        <w:t xml:space="preserve"> </w:t>
      </w:r>
      <w:proofErr w:type="spellStart"/>
      <w:r>
        <w:t>etwan</w:t>
      </w:r>
      <w:proofErr w:type="spellEnd"/>
      <w:r>
        <w:t xml:space="preserve"> </w:t>
      </w:r>
      <w:proofErr w:type="spellStart"/>
      <w:r>
        <w:t>under</w:t>
      </w:r>
      <w:proofErr w:type="spellEnd"/>
      <w:r>
        <w:t xml:space="preserve"> einer predig die predigen lehret </w:t>
      </w:r>
      <w:proofErr w:type="spellStart"/>
      <w:r>
        <w:t>practicieren</w:t>
      </w:r>
      <w:proofErr w:type="spellEnd"/>
      <w:r>
        <w:t xml:space="preserve"> durch einen christlichen </w:t>
      </w:r>
      <w:proofErr w:type="spellStart"/>
      <w:r>
        <w:t>catechismum</w:t>
      </w:r>
      <w:proofErr w:type="spellEnd"/>
      <w:r>
        <w:t xml:space="preserve">. </w:t>
      </w:r>
    </w:p>
    <w:p w14:paraId="71D840C8" w14:textId="77777777" w:rsidR="00E9249F" w:rsidRDefault="00E9249F" w:rsidP="00E9249F">
      <w:pPr>
        <w:pStyle w:val="berschrift2"/>
      </w:pPr>
      <w:r>
        <w:t xml:space="preserve">Die </w:t>
      </w:r>
      <w:proofErr w:type="spellStart"/>
      <w:r>
        <w:t>zehend</w:t>
      </w:r>
      <w:proofErr w:type="spellEnd"/>
      <w:r>
        <w:t xml:space="preserve"> einrede.</w:t>
      </w:r>
    </w:p>
    <w:p w14:paraId="103A3005" w14:textId="77777777" w:rsidR="00E9249F" w:rsidRDefault="00E9249F" w:rsidP="00E9249F">
      <w:pPr>
        <w:pStyle w:val="StandardWeb"/>
      </w:pPr>
      <w:r>
        <w:t xml:space="preserve">Wann ein </w:t>
      </w:r>
      <w:proofErr w:type="spellStart"/>
      <w:r>
        <w:t>erbarer</w:t>
      </w:r>
      <w:proofErr w:type="spellEnd"/>
      <w:r>
        <w:t xml:space="preserve"> </w:t>
      </w:r>
      <w:proofErr w:type="spellStart"/>
      <w:r>
        <w:t>rhat</w:t>
      </w:r>
      <w:proofErr w:type="spellEnd"/>
      <w:r>
        <w:t xml:space="preserve"> mit </w:t>
      </w:r>
      <w:proofErr w:type="spellStart"/>
      <w:r>
        <w:t>irer</w:t>
      </w:r>
      <w:proofErr w:type="spellEnd"/>
      <w:r>
        <w:t xml:space="preserve"> </w:t>
      </w:r>
      <w:proofErr w:type="spellStart"/>
      <w:r>
        <w:t>zucht</w:t>
      </w:r>
      <w:proofErr w:type="spellEnd"/>
      <w:r>
        <w:t xml:space="preserve"> wider einen ernst brauchet und die </w:t>
      </w:r>
      <w:proofErr w:type="spellStart"/>
      <w:r>
        <w:t>ordnung</w:t>
      </w:r>
      <w:proofErr w:type="spellEnd"/>
      <w:r>
        <w:t xml:space="preserve"> uff den </w:t>
      </w:r>
      <w:proofErr w:type="spellStart"/>
      <w:r>
        <w:t>zünften</w:t>
      </w:r>
      <w:proofErr w:type="spellEnd"/>
      <w:r>
        <w:t xml:space="preserve"> auch wider ins werk richtete und dann die </w:t>
      </w:r>
      <w:proofErr w:type="spellStart"/>
      <w:r>
        <w:t>kirchen</w:t>
      </w:r>
      <w:proofErr w:type="spellEnd"/>
      <w:r>
        <w:t xml:space="preserve"> </w:t>
      </w:r>
      <w:proofErr w:type="spellStart"/>
      <w:r>
        <w:t>pfleger</w:t>
      </w:r>
      <w:proofErr w:type="spellEnd"/>
      <w:r>
        <w:t xml:space="preserve"> auch </w:t>
      </w:r>
      <w:proofErr w:type="spellStart"/>
      <w:r>
        <w:t>ir</w:t>
      </w:r>
      <w:proofErr w:type="spellEnd"/>
      <w:r>
        <w:t xml:space="preserve"> </w:t>
      </w:r>
      <w:proofErr w:type="spellStart"/>
      <w:r>
        <w:t>ampt</w:t>
      </w:r>
      <w:proofErr w:type="spellEnd"/>
      <w:r>
        <w:t xml:space="preserve"> </w:t>
      </w:r>
      <w:proofErr w:type="spellStart"/>
      <w:r>
        <w:t>theten</w:t>
      </w:r>
      <w:proofErr w:type="spellEnd"/>
      <w:r>
        <w:t xml:space="preserve">, was </w:t>
      </w:r>
      <w:proofErr w:type="spellStart"/>
      <w:r>
        <w:t>dörfte</w:t>
      </w:r>
      <w:proofErr w:type="spellEnd"/>
      <w:r>
        <w:t xml:space="preserve"> man weiters? </w:t>
      </w:r>
    </w:p>
    <w:p w14:paraId="2350F0EE" w14:textId="77777777" w:rsidR="00E9249F" w:rsidRDefault="00E9249F" w:rsidP="00E9249F">
      <w:pPr>
        <w:pStyle w:val="berschrift3"/>
      </w:pPr>
      <w:r>
        <w:t>Antwort.</w:t>
      </w:r>
    </w:p>
    <w:p w14:paraId="7337AE61" w14:textId="77777777" w:rsidR="00E9249F" w:rsidRDefault="00E9249F" w:rsidP="00E9249F">
      <w:pPr>
        <w:pStyle w:val="StandardWeb"/>
      </w:pPr>
      <w:proofErr w:type="spellStart"/>
      <w:r>
        <w:t>Got</w:t>
      </w:r>
      <w:proofErr w:type="spellEnd"/>
      <w:r>
        <w:t xml:space="preserve"> gebe, das </w:t>
      </w:r>
      <w:proofErr w:type="spellStart"/>
      <w:r>
        <w:t>dise</w:t>
      </w:r>
      <w:proofErr w:type="spellEnd"/>
      <w:r>
        <w:t xml:space="preserve"> alle </w:t>
      </w:r>
      <w:proofErr w:type="spellStart"/>
      <w:r>
        <w:t>ir</w:t>
      </w:r>
      <w:proofErr w:type="spellEnd"/>
      <w:r>
        <w:t xml:space="preserve"> </w:t>
      </w:r>
      <w:proofErr w:type="spellStart"/>
      <w:r>
        <w:t>ampt</w:t>
      </w:r>
      <w:proofErr w:type="spellEnd"/>
      <w:r>
        <w:t xml:space="preserve"> also </w:t>
      </w:r>
      <w:proofErr w:type="spellStart"/>
      <w:r>
        <w:t>warlich</w:t>
      </w:r>
      <w:proofErr w:type="spellEnd"/>
      <w:r>
        <w:t xml:space="preserve"> verrichten. Wer die </w:t>
      </w:r>
      <w:proofErr w:type="spellStart"/>
      <w:r>
        <w:t>leut</w:t>
      </w:r>
      <w:proofErr w:type="spellEnd"/>
      <w:r>
        <w:t xml:space="preserve"> und alle </w:t>
      </w:r>
      <w:proofErr w:type="spellStart"/>
      <w:r>
        <w:t>gelegenheit</w:t>
      </w:r>
      <w:proofErr w:type="spellEnd"/>
      <w:r>
        <w:t xml:space="preserve"> vor </w:t>
      </w:r>
      <w:proofErr w:type="spellStart"/>
      <w:r>
        <w:t>gott</w:t>
      </w:r>
      <w:proofErr w:type="spellEnd"/>
      <w:r>
        <w:t xml:space="preserve"> will ansehen, der weißt </w:t>
      </w:r>
      <w:proofErr w:type="spellStart"/>
      <w:r>
        <w:t>wol</w:t>
      </w:r>
      <w:proofErr w:type="spellEnd"/>
      <w:r>
        <w:t xml:space="preserve">, das </w:t>
      </w:r>
      <w:proofErr w:type="spellStart"/>
      <w:r>
        <w:t>gott</w:t>
      </w:r>
      <w:proofErr w:type="spellEnd"/>
      <w:r>
        <w:t xml:space="preserve"> hoch zu </w:t>
      </w:r>
      <w:proofErr w:type="spellStart"/>
      <w:r>
        <w:t>pitten</w:t>
      </w:r>
      <w:proofErr w:type="spellEnd"/>
      <w:r>
        <w:t xml:space="preserve"> ist, das er diesem vorhaben einen bestendigen nachtruck gebe. </w:t>
      </w:r>
    </w:p>
    <w:p w14:paraId="3A29A9DD" w14:textId="77777777" w:rsidR="00E9249F" w:rsidRDefault="00E9249F" w:rsidP="00E9249F">
      <w:pPr>
        <w:pStyle w:val="StandardWeb"/>
      </w:pPr>
      <w:r>
        <w:t xml:space="preserve">Wann aber der </w:t>
      </w:r>
      <w:proofErr w:type="spellStart"/>
      <w:r>
        <w:t>herr</w:t>
      </w:r>
      <w:proofErr w:type="spellEnd"/>
      <w:r>
        <w:t xml:space="preserve"> den schon </w:t>
      </w:r>
      <w:proofErr w:type="spellStart"/>
      <w:r>
        <w:t>gewüß</w:t>
      </w:r>
      <w:proofErr w:type="spellEnd"/>
      <w:r>
        <w:t xml:space="preserve"> </w:t>
      </w:r>
      <w:proofErr w:type="spellStart"/>
      <w:r>
        <w:t>wolte</w:t>
      </w:r>
      <w:proofErr w:type="spellEnd"/>
      <w:r>
        <w:t xml:space="preserve"> geben und gegeben </w:t>
      </w:r>
      <w:proofErr w:type="spellStart"/>
      <w:r>
        <w:t>hette</w:t>
      </w:r>
      <w:proofErr w:type="spellEnd"/>
      <w:r>
        <w:t xml:space="preserve">, </w:t>
      </w:r>
      <w:proofErr w:type="spellStart"/>
      <w:r>
        <w:t>nit</w:t>
      </w:r>
      <w:proofErr w:type="spellEnd"/>
      <w:r>
        <w:t xml:space="preserve"> desto weniger will er, das auch der dienst seines </w:t>
      </w:r>
      <w:proofErr w:type="spellStart"/>
      <w:r>
        <w:t>worts</w:t>
      </w:r>
      <w:proofErr w:type="spellEnd"/>
      <w:r>
        <w:t xml:space="preserve"> in alle seine weg </w:t>
      </w:r>
      <w:proofErr w:type="spellStart"/>
      <w:r>
        <w:t>trewlich</w:t>
      </w:r>
      <w:proofErr w:type="spellEnd"/>
      <w:r>
        <w:t xml:space="preserve"> verrichtet werde durch die </w:t>
      </w:r>
      <w:proofErr w:type="spellStart"/>
      <w:r>
        <w:t>seelsorger</w:t>
      </w:r>
      <w:proofErr w:type="spellEnd"/>
      <w:r>
        <w:t xml:space="preserve"> und alle </w:t>
      </w:r>
      <w:proofErr w:type="spellStart"/>
      <w:r>
        <w:t>christen</w:t>
      </w:r>
      <w:proofErr w:type="spellEnd"/>
      <w:r>
        <w:t xml:space="preserve"> durch einander. Es sind </w:t>
      </w:r>
      <w:proofErr w:type="spellStart"/>
      <w:r>
        <w:t>etwan</w:t>
      </w:r>
      <w:proofErr w:type="spellEnd"/>
      <w:r>
        <w:t xml:space="preserve"> die </w:t>
      </w:r>
      <w:proofErr w:type="spellStart"/>
      <w:r>
        <w:t>obren</w:t>
      </w:r>
      <w:proofErr w:type="spellEnd"/>
      <w:r>
        <w:t xml:space="preserve"> im </w:t>
      </w:r>
      <w:proofErr w:type="spellStart"/>
      <w:r>
        <w:t>volk</w:t>
      </w:r>
      <w:proofErr w:type="spellEnd"/>
      <w:r>
        <w:t xml:space="preserve"> </w:t>
      </w:r>
      <w:proofErr w:type="spellStart"/>
      <w:r>
        <w:t>gottes</w:t>
      </w:r>
      <w:proofErr w:type="spellEnd"/>
      <w:r>
        <w:t xml:space="preserve"> im alten und </w:t>
      </w:r>
      <w:proofErr w:type="spellStart"/>
      <w:r>
        <w:t>newen</w:t>
      </w:r>
      <w:proofErr w:type="spellEnd"/>
      <w:r>
        <w:t xml:space="preserve"> </w:t>
      </w:r>
      <w:proofErr w:type="spellStart"/>
      <w:r>
        <w:t>testament</w:t>
      </w:r>
      <w:proofErr w:type="spellEnd"/>
      <w:r>
        <w:t xml:space="preserve"> in </w:t>
      </w:r>
      <w:proofErr w:type="spellStart"/>
      <w:r>
        <w:t>straf</w:t>
      </w:r>
      <w:proofErr w:type="spellEnd"/>
      <w:r>
        <w:t xml:space="preserve"> der </w:t>
      </w:r>
      <w:proofErr w:type="spellStart"/>
      <w:r>
        <w:t>laster</w:t>
      </w:r>
      <w:proofErr w:type="spellEnd"/>
      <w:r>
        <w:t xml:space="preserve"> </w:t>
      </w:r>
      <w:proofErr w:type="spellStart"/>
      <w:r>
        <w:t>ser</w:t>
      </w:r>
      <w:proofErr w:type="spellEnd"/>
      <w:r>
        <w:t xml:space="preserve"> eifrig gewesen; nicht desto weniger haben den dienst des h. </w:t>
      </w:r>
      <w:proofErr w:type="spellStart"/>
      <w:r>
        <w:t>geists</w:t>
      </w:r>
      <w:proofErr w:type="spellEnd"/>
      <w:r>
        <w:t xml:space="preserve"> durch das </w:t>
      </w:r>
      <w:proofErr w:type="spellStart"/>
      <w:r>
        <w:t>wort</w:t>
      </w:r>
      <w:proofErr w:type="spellEnd"/>
      <w:r>
        <w:t xml:space="preserve"> </w:t>
      </w:r>
      <w:proofErr w:type="spellStart"/>
      <w:r>
        <w:t>gottes</w:t>
      </w:r>
      <w:proofErr w:type="spellEnd"/>
      <w:r>
        <w:t xml:space="preserve"> die </w:t>
      </w:r>
      <w:proofErr w:type="spellStart"/>
      <w:r>
        <w:t>seelsorger</w:t>
      </w:r>
      <w:proofErr w:type="spellEnd"/>
      <w:r>
        <w:t xml:space="preserve"> und alle </w:t>
      </w:r>
      <w:proofErr w:type="spellStart"/>
      <w:r>
        <w:t>kinder</w:t>
      </w:r>
      <w:proofErr w:type="spellEnd"/>
      <w:r>
        <w:t xml:space="preserve"> </w:t>
      </w:r>
      <w:proofErr w:type="spellStart"/>
      <w:r>
        <w:t>gottes</w:t>
      </w:r>
      <w:proofErr w:type="spellEnd"/>
      <w:r>
        <w:t xml:space="preserve"> gegeneinander mit allen </w:t>
      </w:r>
      <w:proofErr w:type="spellStart"/>
      <w:r>
        <w:t>trewen</w:t>
      </w:r>
      <w:proofErr w:type="spellEnd"/>
      <w:r>
        <w:t xml:space="preserve"> verrichtet und geübet in </w:t>
      </w:r>
      <w:proofErr w:type="spellStart"/>
      <w:r>
        <w:t>ermanen</w:t>
      </w:r>
      <w:proofErr w:type="spellEnd"/>
      <w:r>
        <w:t xml:space="preserve"> zu war </w:t>
      </w:r>
      <w:proofErr w:type="spellStart"/>
      <w:r>
        <w:t>gleubiger</w:t>
      </w:r>
      <w:proofErr w:type="spellEnd"/>
      <w:r>
        <w:t xml:space="preserve"> </w:t>
      </w:r>
      <w:proofErr w:type="spellStart"/>
      <w:r>
        <w:t>buß</w:t>
      </w:r>
      <w:proofErr w:type="spellEnd"/>
      <w:r>
        <w:t xml:space="preserve">, in trösten durch das h. </w:t>
      </w:r>
      <w:proofErr w:type="spellStart"/>
      <w:r>
        <w:t>evangelii</w:t>
      </w:r>
      <w:proofErr w:type="spellEnd"/>
      <w:r>
        <w:t xml:space="preserve"> und anhalten zu den waren </w:t>
      </w:r>
      <w:proofErr w:type="spellStart"/>
      <w:r>
        <w:t>früchten</w:t>
      </w:r>
      <w:proofErr w:type="spellEnd"/>
      <w:r>
        <w:t xml:space="preserve"> des </w:t>
      </w:r>
      <w:proofErr w:type="spellStart"/>
      <w:r>
        <w:t>glaubens</w:t>
      </w:r>
      <w:proofErr w:type="spellEnd"/>
      <w:r>
        <w:t xml:space="preserve">. </w:t>
      </w:r>
    </w:p>
    <w:p w14:paraId="6B66490B" w14:textId="77777777" w:rsidR="00E9249F" w:rsidRDefault="00E9249F" w:rsidP="00E9249F">
      <w:pPr>
        <w:pStyle w:val="StandardWeb"/>
      </w:pPr>
      <w:proofErr w:type="spellStart"/>
      <w:r>
        <w:t>Fil</w:t>
      </w:r>
      <w:proofErr w:type="spellEnd"/>
      <w:r>
        <w:t xml:space="preserve"> lieber </w:t>
      </w:r>
      <w:proofErr w:type="spellStart"/>
      <w:r>
        <w:t>christen</w:t>
      </w:r>
      <w:proofErr w:type="spellEnd"/>
      <w:r>
        <w:t xml:space="preserve"> haben alle mal so </w:t>
      </w:r>
      <w:proofErr w:type="spellStart"/>
      <w:r>
        <w:t>gotsförchtig</w:t>
      </w:r>
      <w:proofErr w:type="spellEnd"/>
      <w:r>
        <w:t xml:space="preserve"> gelebt, das sie keiner bürgerlichen </w:t>
      </w:r>
      <w:proofErr w:type="spellStart"/>
      <w:r>
        <w:t>zucht</w:t>
      </w:r>
      <w:proofErr w:type="spellEnd"/>
      <w:r>
        <w:t xml:space="preserve"> und </w:t>
      </w:r>
      <w:proofErr w:type="spellStart"/>
      <w:r>
        <w:t>straf</w:t>
      </w:r>
      <w:proofErr w:type="spellEnd"/>
      <w:r>
        <w:t xml:space="preserve"> </w:t>
      </w:r>
      <w:proofErr w:type="spellStart"/>
      <w:r>
        <w:t>bedörfet</w:t>
      </w:r>
      <w:proofErr w:type="spellEnd"/>
      <w:r>
        <w:t xml:space="preserve">, noch haben sie </w:t>
      </w:r>
      <w:proofErr w:type="spellStart"/>
      <w:r>
        <w:t>ire</w:t>
      </w:r>
      <w:proofErr w:type="spellEnd"/>
      <w:r>
        <w:t xml:space="preserve"> </w:t>
      </w:r>
      <w:proofErr w:type="spellStart"/>
      <w:r>
        <w:t>gemeinschaft</w:t>
      </w:r>
      <w:proofErr w:type="spellEnd"/>
      <w:r>
        <w:t xml:space="preserve"> und </w:t>
      </w:r>
      <w:proofErr w:type="spellStart"/>
      <w:r>
        <w:t>ubung</w:t>
      </w:r>
      <w:proofErr w:type="spellEnd"/>
      <w:r>
        <w:t xml:space="preserve"> im </w:t>
      </w:r>
      <w:proofErr w:type="spellStart"/>
      <w:r>
        <w:t>wort</w:t>
      </w:r>
      <w:proofErr w:type="spellEnd"/>
      <w:r>
        <w:t xml:space="preserve"> </w:t>
      </w:r>
      <w:proofErr w:type="spellStart"/>
      <w:r>
        <w:t>gottes</w:t>
      </w:r>
      <w:proofErr w:type="spellEnd"/>
      <w:r>
        <w:t xml:space="preserve"> mit großer </w:t>
      </w:r>
      <w:proofErr w:type="spellStart"/>
      <w:r>
        <w:t>embsigkeit</w:t>
      </w:r>
      <w:proofErr w:type="spellEnd"/>
      <w:r>
        <w:t xml:space="preserve"> </w:t>
      </w:r>
      <w:proofErr w:type="spellStart"/>
      <w:r>
        <w:t>under</w:t>
      </w:r>
      <w:proofErr w:type="spellEnd"/>
      <w:r>
        <w:t xml:space="preserve"> sich gehabt und geübet. Des besehe man die </w:t>
      </w:r>
      <w:proofErr w:type="spellStart"/>
      <w:r>
        <w:t>geschicht</w:t>
      </w:r>
      <w:proofErr w:type="spellEnd"/>
      <w:r>
        <w:t xml:space="preserve"> und </w:t>
      </w:r>
      <w:proofErr w:type="spellStart"/>
      <w:r>
        <w:t>schriften</w:t>
      </w:r>
      <w:proofErr w:type="spellEnd"/>
      <w:r>
        <w:t xml:space="preserve"> der lieben </w:t>
      </w:r>
      <w:proofErr w:type="spellStart"/>
      <w:r>
        <w:t>apostel</w:t>
      </w:r>
      <w:proofErr w:type="spellEnd"/>
      <w:r>
        <w:t xml:space="preserve"> und so </w:t>
      </w:r>
      <w:proofErr w:type="spellStart"/>
      <w:r>
        <w:t>filer</w:t>
      </w:r>
      <w:proofErr w:type="spellEnd"/>
      <w:r>
        <w:t xml:space="preserve"> </w:t>
      </w:r>
      <w:proofErr w:type="spellStart"/>
      <w:r>
        <w:t>psalmen</w:t>
      </w:r>
      <w:proofErr w:type="spellEnd"/>
      <w:r>
        <w:t xml:space="preserve"> und aller waren alten </w:t>
      </w:r>
      <w:proofErr w:type="spellStart"/>
      <w:r>
        <w:t>christen</w:t>
      </w:r>
      <w:proofErr w:type="spellEnd"/>
      <w:r>
        <w:t xml:space="preserve">. Der glaub, der durch die liebe zu allem guten thätig ist, will durch </w:t>
      </w:r>
      <w:proofErr w:type="spellStart"/>
      <w:r>
        <w:t>stätigs</w:t>
      </w:r>
      <w:proofErr w:type="spellEnd"/>
      <w:r>
        <w:t xml:space="preserve"> anhalten mit </w:t>
      </w:r>
      <w:proofErr w:type="spellStart"/>
      <w:r>
        <w:t>götlichem</w:t>
      </w:r>
      <w:proofErr w:type="spellEnd"/>
      <w:r>
        <w:t xml:space="preserve"> </w:t>
      </w:r>
      <w:proofErr w:type="spellStart"/>
      <w:r>
        <w:t>wort</w:t>
      </w:r>
      <w:proofErr w:type="spellEnd"/>
      <w:r>
        <w:t xml:space="preserve"> erhalten und </w:t>
      </w:r>
      <w:proofErr w:type="spellStart"/>
      <w:r>
        <w:t>erbawen</w:t>
      </w:r>
      <w:proofErr w:type="spellEnd"/>
      <w:r>
        <w:t xml:space="preserve"> werden. </w:t>
      </w:r>
    </w:p>
    <w:p w14:paraId="4E0D08F5" w14:textId="77777777" w:rsidR="00E9249F" w:rsidRDefault="00E9249F" w:rsidP="00E9249F">
      <w:pPr>
        <w:pStyle w:val="StandardWeb"/>
      </w:pPr>
      <w:proofErr w:type="spellStart"/>
      <w:r>
        <w:t>Darumb</w:t>
      </w:r>
      <w:proofErr w:type="spellEnd"/>
      <w:r>
        <w:t xml:space="preserve"> sich die beweisen als die des </w:t>
      </w:r>
      <w:proofErr w:type="spellStart"/>
      <w:r>
        <w:t>reichs</w:t>
      </w:r>
      <w:proofErr w:type="spellEnd"/>
      <w:r>
        <w:t xml:space="preserve"> Christi einen geringen </w:t>
      </w:r>
      <w:proofErr w:type="spellStart"/>
      <w:r>
        <w:t>verstandt</w:t>
      </w:r>
      <w:proofErr w:type="spellEnd"/>
      <w:r>
        <w:t xml:space="preserve"> haben, die sage </w:t>
      </w:r>
      <w:proofErr w:type="spellStart"/>
      <w:r>
        <w:t>dörfen</w:t>
      </w:r>
      <w:proofErr w:type="spellEnd"/>
      <w:r>
        <w:t xml:space="preserve">: dieweil wir christliche </w:t>
      </w:r>
      <w:proofErr w:type="spellStart"/>
      <w:r>
        <w:t>obren</w:t>
      </w:r>
      <w:proofErr w:type="spellEnd"/>
      <w:r>
        <w:t xml:space="preserve"> haben, so </w:t>
      </w:r>
      <w:proofErr w:type="spellStart"/>
      <w:r>
        <w:t>dörfe</w:t>
      </w:r>
      <w:proofErr w:type="spellEnd"/>
      <w:r>
        <w:t xml:space="preserve"> es keiner </w:t>
      </w:r>
      <w:proofErr w:type="spellStart"/>
      <w:r>
        <w:t>kirchen</w:t>
      </w:r>
      <w:proofErr w:type="spellEnd"/>
      <w:r>
        <w:t xml:space="preserve"> </w:t>
      </w:r>
      <w:proofErr w:type="spellStart"/>
      <w:r>
        <w:t>gemeinschaft</w:t>
      </w:r>
      <w:proofErr w:type="spellEnd"/>
      <w:r>
        <w:t xml:space="preserve"> und </w:t>
      </w:r>
      <w:proofErr w:type="spellStart"/>
      <w:r>
        <w:t>zucht</w:t>
      </w:r>
      <w:proofErr w:type="spellEnd"/>
      <w:r>
        <w:t xml:space="preserve"> weiter dann der gemeinen predigen und </w:t>
      </w:r>
      <w:proofErr w:type="spellStart"/>
      <w:r>
        <w:t>sacrament</w:t>
      </w:r>
      <w:proofErr w:type="spellEnd"/>
      <w:r>
        <w:t xml:space="preserve"> </w:t>
      </w:r>
      <w:proofErr w:type="spellStart"/>
      <w:r>
        <w:t>ubungen</w:t>
      </w:r>
      <w:proofErr w:type="spellEnd"/>
      <w:r>
        <w:t xml:space="preserve"> und </w:t>
      </w:r>
      <w:proofErr w:type="spellStart"/>
      <w:r>
        <w:t>gangen</w:t>
      </w:r>
      <w:proofErr w:type="spellEnd"/>
      <w:r>
        <w:t xml:space="preserve"> uns die </w:t>
      </w:r>
      <w:proofErr w:type="spellStart"/>
      <w:r>
        <w:t>gottes</w:t>
      </w:r>
      <w:proofErr w:type="spellEnd"/>
      <w:r>
        <w:t xml:space="preserve"> </w:t>
      </w:r>
      <w:proofErr w:type="spellStart"/>
      <w:r>
        <w:t>gepot</w:t>
      </w:r>
      <w:proofErr w:type="spellEnd"/>
      <w:r>
        <w:t xml:space="preserve"> hievon nichts an, die wir haben: Matth. 18. Johan. 15. 17. Act. 2. 4. Rom. 12. 1. Cor. 12. Eph. 4. und der gleichen. </w:t>
      </w:r>
    </w:p>
    <w:p w14:paraId="651D7073" w14:textId="77777777" w:rsidR="00E9249F" w:rsidRDefault="00E9249F" w:rsidP="00E9249F">
      <w:pPr>
        <w:pStyle w:val="StandardWeb"/>
      </w:pPr>
      <w:r>
        <w:t xml:space="preserve">Aber lieber </w:t>
      </w:r>
      <w:proofErr w:type="spellStart"/>
      <w:r>
        <w:t>herrgott</w:t>
      </w:r>
      <w:proofErr w:type="spellEnd"/>
      <w:r>
        <w:t xml:space="preserve">, den </w:t>
      </w:r>
      <w:proofErr w:type="spellStart"/>
      <w:r>
        <w:t>scepter</w:t>
      </w:r>
      <w:proofErr w:type="spellEnd"/>
      <w:r>
        <w:t xml:space="preserve"> des </w:t>
      </w:r>
      <w:proofErr w:type="spellStart"/>
      <w:r>
        <w:t>reichs</w:t>
      </w:r>
      <w:proofErr w:type="spellEnd"/>
      <w:r>
        <w:t xml:space="preserve"> Christi, sein heiliges </w:t>
      </w:r>
      <w:proofErr w:type="spellStart"/>
      <w:r>
        <w:t>wort</w:t>
      </w:r>
      <w:proofErr w:type="spellEnd"/>
      <w:r>
        <w:t xml:space="preserve">, das wie ein </w:t>
      </w:r>
      <w:proofErr w:type="spellStart"/>
      <w:r>
        <w:t>zweischnedet</w:t>
      </w:r>
      <w:proofErr w:type="spellEnd"/>
      <w:r>
        <w:t xml:space="preserve"> </w:t>
      </w:r>
      <w:proofErr w:type="spellStart"/>
      <w:r>
        <w:t>schwert</w:t>
      </w:r>
      <w:proofErr w:type="spellEnd"/>
      <w:r>
        <w:t xml:space="preserve"> </w:t>
      </w:r>
      <w:proofErr w:type="spellStart"/>
      <w:r>
        <w:t>durchtringet</w:t>
      </w:r>
      <w:proofErr w:type="spellEnd"/>
      <w:r>
        <w:t xml:space="preserve"> und trennet </w:t>
      </w:r>
      <w:proofErr w:type="spellStart"/>
      <w:r>
        <w:t>seel</w:t>
      </w:r>
      <w:proofErr w:type="spellEnd"/>
      <w:r>
        <w:t xml:space="preserve"> und geist und richtet alle sinn und </w:t>
      </w:r>
      <w:proofErr w:type="spellStart"/>
      <w:r>
        <w:t>gedanken</w:t>
      </w:r>
      <w:proofErr w:type="spellEnd"/>
      <w:r>
        <w:t xml:space="preserve">, ist </w:t>
      </w:r>
      <w:proofErr w:type="spellStart"/>
      <w:r>
        <w:t>nit</w:t>
      </w:r>
      <w:proofErr w:type="spellEnd"/>
      <w:r>
        <w:t xml:space="preserve"> </w:t>
      </w:r>
      <w:proofErr w:type="spellStart"/>
      <w:r>
        <w:t>iederman</w:t>
      </w:r>
      <w:proofErr w:type="spellEnd"/>
      <w:r>
        <w:t xml:space="preserve"> leidlich. </w:t>
      </w:r>
      <w:proofErr w:type="spellStart"/>
      <w:r>
        <w:t>Darumb</w:t>
      </w:r>
      <w:proofErr w:type="spellEnd"/>
      <w:r>
        <w:t xml:space="preserve"> </w:t>
      </w:r>
      <w:proofErr w:type="spellStart"/>
      <w:r>
        <w:t>wirt</w:t>
      </w:r>
      <w:proofErr w:type="spellEnd"/>
      <w:r>
        <w:t xml:space="preserve"> aber kein </w:t>
      </w:r>
      <w:proofErr w:type="spellStart"/>
      <w:r>
        <w:t>christ</w:t>
      </w:r>
      <w:proofErr w:type="spellEnd"/>
      <w:r>
        <w:t xml:space="preserve"> seinem </w:t>
      </w:r>
      <w:proofErr w:type="spellStart"/>
      <w:r>
        <w:t>herren</w:t>
      </w:r>
      <w:proofErr w:type="spellEnd"/>
      <w:r>
        <w:t xml:space="preserve"> Christo sein reich absprechen oder </w:t>
      </w:r>
      <w:proofErr w:type="spellStart"/>
      <w:r>
        <w:t>diß</w:t>
      </w:r>
      <w:proofErr w:type="spellEnd"/>
      <w:r>
        <w:t xml:space="preserve"> werk </w:t>
      </w:r>
      <w:proofErr w:type="spellStart"/>
      <w:r>
        <w:t>ierget</w:t>
      </w:r>
      <w:proofErr w:type="spellEnd"/>
      <w:r>
        <w:t xml:space="preserve"> in wöllen </w:t>
      </w:r>
      <w:proofErr w:type="spellStart"/>
      <w:r>
        <w:t>verhinderen</w:t>
      </w:r>
      <w:proofErr w:type="spellEnd"/>
      <w:r>
        <w:t xml:space="preserve">. </w:t>
      </w:r>
    </w:p>
    <w:p w14:paraId="356FD6A0" w14:textId="77777777" w:rsidR="00E9249F" w:rsidRDefault="00E9249F" w:rsidP="00E9249F">
      <w:pPr>
        <w:pStyle w:val="berschrift2"/>
      </w:pPr>
      <w:r>
        <w:t>Die XI. einrede.</w:t>
      </w:r>
    </w:p>
    <w:p w14:paraId="1E8992B7" w14:textId="77777777" w:rsidR="00E9249F" w:rsidRDefault="00E9249F" w:rsidP="00E9249F">
      <w:pPr>
        <w:pStyle w:val="StandardWeb"/>
      </w:pPr>
      <w:r>
        <w:t xml:space="preserve">Ob </w:t>
      </w:r>
      <w:proofErr w:type="spellStart"/>
      <w:r>
        <w:t>shcon</w:t>
      </w:r>
      <w:proofErr w:type="spellEnd"/>
      <w:r>
        <w:t xml:space="preserve"> </w:t>
      </w:r>
      <w:proofErr w:type="spellStart"/>
      <w:r>
        <w:t>dise</w:t>
      </w:r>
      <w:proofErr w:type="spellEnd"/>
      <w:r>
        <w:t xml:space="preserve"> </w:t>
      </w:r>
      <w:proofErr w:type="spellStart"/>
      <w:r>
        <w:t>versamlungen</w:t>
      </w:r>
      <w:proofErr w:type="spellEnd"/>
      <w:r>
        <w:t xml:space="preserve"> anfangs möchten christlich </w:t>
      </w:r>
      <w:proofErr w:type="spellStart"/>
      <w:r>
        <w:t>angericht</w:t>
      </w:r>
      <w:proofErr w:type="spellEnd"/>
      <w:r>
        <w:t xml:space="preserve"> und geübet werden, so ist doch zu besorgen, es möchte </w:t>
      </w:r>
      <w:proofErr w:type="spellStart"/>
      <w:r>
        <w:t>hernaher</w:t>
      </w:r>
      <w:proofErr w:type="spellEnd"/>
      <w:r>
        <w:t xml:space="preserve"> in </w:t>
      </w:r>
      <w:proofErr w:type="spellStart"/>
      <w:r>
        <w:t>mißprauch</w:t>
      </w:r>
      <w:proofErr w:type="spellEnd"/>
      <w:r>
        <w:t xml:space="preserve"> gerathen. </w:t>
      </w:r>
    </w:p>
    <w:p w14:paraId="1ECE411D" w14:textId="77777777" w:rsidR="00E9249F" w:rsidRDefault="00E9249F" w:rsidP="00E9249F">
      <w:pPr>
        <w:pStyle w:val="berschrift3"/>
      </w:pPr>
      <w:r>
        <w:t>Antwort.</w:t>
      </w:r>
    </w:p>
    <w:p w14:paraId="69A4A5B6" w14:textId="77777777" w:rsidR="00E9249F" w:rsidRDefault="00E9249F" w:rsidP="00E9249F">
      <w:pPr>
        <w:pStyle w:val="StandardWeb"/>
      </w:pPr>
      <w:r>
        <w:t xml:space="preserve">Eben also haltet es sich mit den predigen, </w:t>
      </w:r>
      <w:proofErr w:type="spellStart"/>
      <w:r>
        <w:t>sacramenten</w:t>
      </w:r>
      <w:proofErr w:type="spellEnd"/>
      <w:r>
        <w:t xml:space="preserve">, </w:t>
      </w:r>
      <w:proofErr w:type="spellStart"/>
      <w:r>
        <w:t>ampt</w:t>
      </w:r>
      <w:proofErr w:type="spellEnd"/>
      <w:r>
        <w:t xml:space="preserve"> der </w:t>
      </w:r>
      <w:proofErr w:type="spellStart"/>
      <w:r>
        <w:t>oberkeit</w:t>
      </w:r>
      <w:proofErr w:type="spellEnd"/>
      <w:r>
        <w:t xml:space="preserve"> und allem guten. </w:t>
      </w:r>
      <w:proofErr w:type="spellStart"/>
      <w:r>
        <w:t>Solte</w:t>
      </w:r>
      <w:proofErr w:type="spellEnd"/>
      <w:r>
        <w:t xml:space="preserve"> man </w:t>
      </w:r>
      <w:proofErr w:type="spellStart"/>
      <w:r>
        <w:t>darumb</w:t>
      </w:r>
      <w:proofErr w:type="spellEnd"/>
      <w:r>
        <w:t xml:space="preserve"> wöllen keine predigen, </w:t>
      </w:r>
      <w:proofErr w:type="spellStart"/>
      <w:r>
        <w:t>sacrament</w:t>
      </w:r>
      <w:proofErr w:type="spellEnd"/>
      <w:r>
        <w:t xml:space="preserve"> und </w:t>
      </w:r>
      <w:proofErr w:type="spellStart"/>
      <w:r>
        <w:t>oberkeit</w:t>
      </w:r>
      <w:proofErr w:type="spellEnd"/>
      <w:r>
        <w:t xml:space="preserve"> haben? Was </w:t>
      </w:r>
      <w:proofErr w:type="spellStart"/>
      <w:r>
        <w:t>gott</w:t>
      </w:r>
      <w:proofErr w:type="spellEnd"/>
      <w:r>
        <w:t xml:space="preserve"> </w:t>
      </w:r>
      <w:proofErr w:type="spellStart"/>
      <w:r>
        <w:t>gepoten</w:t>
      </w:r>
      <w:proofErr w:type="spellEnd"/>
      <w:r>
        <w:t xml:space="preserve">, muß gut sein und eitel </w:t>
      </w:r>
      <w:proofErr w:type="spellStart"/>
      <w:r>
        <w:t>guts</w:t>
      </w:r>
      <w:proofErr w:type="spellEnd"/>
      <w:r>
        <w:t xml:space="preserve"> bringen; das richte man an und halte darob nach </w:t>
      </w:r>
      <w:proofErr w:type="spellStart"/>
      <w:r>
        <w:t>gotes</w:t>
      </w:r>
      <w:proofErr w:type="spellEnd"/>
      <w:r>
        <w:t xml:space="preserve"> </w:t>
      </w:r>
      <w:proofErr w:type="spellStart"/>
      <w:r>
        <w:t>wort</w:t>
      </w:r>
      <w:proofErr w:type="spellEnd"/>
      <w:r>
        <w:t xml:space="preserve">, so lang man </w:t>
      </w:r>
      <w:proofErr w:type="spellStart"/>
      <w:r>
        <w:t>kan</w:t>
      </w:r>
      <w:proofErr w:type="spellEnd"/>
      <w:r>
        <w:t xml:space="preserve">. Wenn </w:t>
      </w:r>
      <w:proofErr w:type="spellStart"/>
      <w:r>
        <w:t>gott</w:t>
      </w:r>
      <w:proofErr w:type="spellEnd"/>
      <w:r>
        <w:t xml:space="preserve"> die seinen zu sich </w:t>
      </w:r>
      <w:proofErr w:type="spellStart"/>
      <w:r>
        <w:t>nimpt</w:t>
      </w:r>
      <w:proofErr w:type="spellEnd"/>
      <w:r>
        <w:t xml:space="preserve"> und laßt an </w:t>
      </w:r>
      <w:proofErr w:type="spellStart"/>
      <w:r>
        <w:t>ir</w:t>
      </w:r>
      <w:proofErr w:type="spellEnd"/>
      <w:r>
        <w:t xml:space="preserve"> statt ander </w:t>
      </w:r>
      <w:proofErr w:type="spellStart"/>
      <w:r>
        <w:t>leut</w:t>
      </w:r>
      <w:proofErr w:type="spellEnd"/>
      <w:r>
        <w:t xml:space="preserve"> kommen, so </w:t>
      </w:r>
      <w:proofErr w:type="spellStart"/>
      <w:r>
        <w:t>thuen</w:t>
      </w:r>
      <w:proofErr w:type="spellEnd"/>
      <w:r>
        <w:t xml:space="preserve"> die selbigen auch, wie sie sind. Das </w:t>
      </w:r>
      <w:proofErr w:type="spellStart"/>
      <w:r>
        <w:t>kan</w:t>
      </w:r>
      <w:proofErr w:type="spellEnd"/>
      <w:r>
        <w:t xml:space="preserve"> aber die </w:t>
      </w:r>
      <w:proofErr w:type="spellStart"/>
      <w:r>
        <w:t>kinder</w:t>
      </w:r>
      <w:proofErr w:type="spellEnd"/>
      <w:r>
        <w:t xml:space="preserve"> </w:t>
      </w:r>
      <w:proofErr w:type="spellStart"/>
      <w:r>
        <w:t>gots</w:t>
      </w:r>
      <w:proofErr w:type="spellEnd"/>
      <w:r>
        <w:t xml:space="preserve"> </w:t>
      </w:r>
      <w:proofErr w:type="spellStart"/>
      <w:r>
        <w:t>nit</w:t>
      </w:r>
      <w:proofErr w:type="spellEnd"/>
      <w:r>
        <w:t xml:space="preserve"> </w:t>
      </w:r>
      <w:proofErr w:type="spellStart"/>
      <w:r>
        <w:t>hinderen</w:t>
      </w:r>
      <w:proofErr w:type="spellEnd"/>
      <w:r>
        <w:t xml:space="preserve">, das sie </w:t>
      </w:r>
      <w:proofErr w:type="spellStart"/>
      <w:r>
        <w:t>darumb</w:t>
      </w:r>
      <w:proofErr w:type="spellEnd"/>
      <w:r>
        <w:t xml:space="preserve"> </w:t>
      </w:r>
      <w:proofErr w:type="spellStart"/>
      <w:r>
        <w:t>nit</w:t>
      </w:r>
      <w:proofErr w:type="spellEnd"/>
      <w:r>
        <w:t xml:space="preserve"> </w:t>
      </w:r>
      <w:proofErr w:type="spellStart"/>
      <w:r>
        <w:t>solten</w:t>
      </w:r>
      <w:proofErr w:type="spellEnd"/>
      <w:r>
        <w:t xml:space="preserve"> den </w:t>
      </w:r>
      <w:proofErr w:type="spellStart"/>
      <w:r>
        <w:t>gepoten</w:t>
      </w:r>
      <w:proofErr w:type="spellEnd"/>
      <w:r>
        <w:t xml:space="preserve"> des </w:t>
      </w:r>
      <w:proofErr w:type="spellStart"/>
      <w:r>
        <w:t>herren</w:t>
      </w:r>
      <w:proofErr w:type="spellEnd"/>
      <w:r>
        <w:t xml:space="preserve"> in allem </w:t>
      </w:r>
      <w:proofErr w:type="spellStart"/>
      <w:r>
        <w:t>trewlich</w:t>
      </w:r>
      <w:proofErr w:type="spellEnd"/>
      <w:r>
        <w:t xml:space="preserve"> nachkommen. </w:t>
      </w:r>
    </w:p>
    <w:p w14:paraId="6C762F73" w14:textId="77777777" w:rsidR="00E9249F" w:rsidRDefault="00E9249F" w:rsidP="00E9249F">
      <w:pPr>
        <w:pStyle w:val="berschrift2"/>
      </w:pPr>
      <w:r>
        <w:t xml:space="preserve">Die </w:t>
      </w:r>
      <w:proofErr w:type="spellStart"/>
      <w:r>
        <w:t>zwelft</w:t>
      </w:r>
      <w:proofErr w:type="spellEnd"/>
      <w:r>
        <w:t xml:space="preserve"> einrede.</w:t>
      </w:r>
    </w:p>
    <w:p w14:paraId="0D07440B" w14:textId="77777777" w:rsidR="00E9249F" w:rsidRDefault="00E9249F" w:rsidP="00E9249F">
      <w:pPr>
        <w:pStyle w:val="StandardWeb"/>
      </w:pPr>
      <w:proofErr w:type="spellStart"/>
      <w:r>
        <w:t>Wa</w:t>
      </w:r>
      <w:proofErr w:type="spellEnd"/>
      <w:r>
        <w:t xml:space="preserve"> sich aber </w:t>
      </w:r>
      <w:proofErr w:type="spellStart"/>
      <w:r>
        <w:t>dise</w:t>
      </w:r>
      <w:proofErr w:type="spellEnd"/>
      <w:r>
        <w:t xml:space="preserve"> </w:t>
      </w:r>
      <w:proofErr w:type="spellStart"/>
      <w:r>
        <w:t>samlungen</w:t>
      </w:r>
      <w:proofErr w:type="spellEnd"/>
      <w:r>
        <w:t xml:space="preserve"> </w:t>
      </w:r>
      <w:proofErr w:type="spellStart"/>
      <w:r>
        <w:t>sterkten</w:t>
      </w:r>
      <w:proofErr w:type="spellEnd"/>
      <w:r>
        <w:t xml:space="preserve">, möchte man wöllen zu dem </w:t>
      </w:r>
      <w:proofErr w:type="spellStart"/>
      <w:r>
        <w:t>offentlichen</w:t>
      </w:r>
      <w:proofErr w:type="spellEnd"/>
      <w:r>
        <w:t xml:space="preserve"> bann greifen und dadurch auch die </w:t>
      </w:r>
      <w:proofErr w:type="spellStart"/>
      <w:r>
        <w:t>oberkeiten</w:t>
      </w:r>
      <w:proofErr w:type="spellEnd"/>
      <w:r>
        <w:t xml:space="preserve"> </w:t>
      </w:r>
      <w:proofErr w:type="spellStart"/>
      <w:r>
        <w:t>understohn</w:t>
      </w:r>
      <w:proofErr w:type="spellEnd"/>
      <w:r>
        <w:t xml:space="preserve"> zu </w:t>
      </w:r>
      <w:proofErr w:type="spellStart"/>
      <w:r>
        <w:t>enderen</w:t>
      </w:r>
      <w:proofErr w:type="spellEnd"/>
      <w:r>
        <w:t xml:space="preserve">. </w:t>
      </w:r>
    </w:p>
    <w:p w14:paraId="6ACA17CF" w14:textId="77777777" w:rsidR="00E9249F" w:rsidRDefault="00E9249F" w:rsidP="00E9249F">
      <w:pPr>
        <w:pStyle w:val="berschrift3"/>
      </w:pPr>
      <w:r>
        <w:t>Antwort.</w:t>
      </w:r>
    </w:p>
    <w:p w14:paraId="66005AC8" w14:textId="77777777" w:rsidR="00E9249F" w:rsidRDefault="00E9249F" w:rsidP="00E9249F">
      <w:pPr>
        <w:pStyle w:val="StandardWeb"/>
      </w:pPr>
      <w:proofErr w:type="spellStart"/>
      <w:r>
        <w:t>Offentlich</w:t>
      </w:r>
      <w:proofErr w:type="spellEnd"/>
      <w:r>
        <w:t xml:space="preserve"> </w:t>
      </w:r>
      <w:proofErr w:type="spellStart"/>
      <w:r>
        <w:t>außschließen</w:t>
      </w:r>
      <w:proofErr w:type="spellEnd"/>
      <w:r>
        <w:t xml:space="preserve"> und bannen gehöret der </w:t>
      </w:r>
      <w:proofErr w:type="spellStart"/>
      <w:r>
        <w:t>gantzen</w:t>
      </w:r>
      <w:proofErr w:type="spellEnd"/>
      <w:r>
        <w:t xml:space="preserve"> und recht </w:t>
      </w:r>
      <w:proofErr w:type="spellStart"/>
      <w:r>
        <w:t>versamleten</w:t>
      </w:r>
      <w:proofErr w:type="spellEnd"/>
      <w:r>
        <w:t xml:space="preserve"> gemeinde Christi zu, darin auch die christlichen </w:t>
      </w:r>
      <w:proofErr w:type="spellStart"/>
      <w:r>
        <w:t>obren</w:t>
      </w:r>
      <w:proofErr w:type="spellEnd"/>
      <w:r>
        <w:t xml:space="preserve"> sind. Ein solche </w:t>
      </w:r>
      <w:proofErr w:type="spellStart"/>
      <w:r>
        <w:t>gemeind</w:t>
      </w:r>
      <w:proofErr w:type="spellEnd"/>
      <w:r>
        <w:t xml:space="preserve"> Christi werden wir leider so bald </w:t>
      </w:r>
      <w:proofErr w:type="spellStart"/>
      <w:r>
        <w:t>nit</w:t>
      </w:r>
      <w:proofErr w:type="spellEnd"/>
      <w:r>
        <w:t xml:space="preserve"> </w:t>
      </w:r>
      <w:proofErr w:type="spellStart"/>
      <w:r>
        <w:t>bekommenn</w:t>
      </w:r>
      <w:proofErr w:type="spellEnd"/>
      <w:r>
        <w:t xml:space="preserve">; so uns aber </w:t>
      </w:r>
      <w:proofErr w:type="spellStart"/>
      <w:r>
        <w:t>gott</w:t>
      </w:r>
      <w:proofErr w:type="spellEnd"/>
      <w:r>
        <w:t xml:space="preserve"> die gebe, so würde die doch in solchem werk nichts on die christlichen </w:t>
      </w:r>
      <w:proofErr w:type="spellStart"/>
      <w:r>
        <w:t>obren</w:t>
      </w:r>
      <w:proofErr w:type="spellEnd"/>
      <w:r>
        <w:t xml:space="preserve"> </w:t>
      </w:r>
      <w:proofErr w:type="spellStart"/>
      <w:r>
        <w:t>fürnemen</w:t>
      </w:r>
      <w:proofErr w:type="spellEnd"/>
      <w:r>
        <w:t xml:space="preserve">. Das die </w:t>
      </w:r>
      <w:proofErr w:type="spellStart"/>
      <w:r>
        <w:t>diener</w:t>
      </w:r>
      <w:proofErr w:type="spellEnd"/>
      <w:r>
        <w:t xml:space="preserve"> der </w:t>
      </w:r>
      <w:proofErr w:type="spellStart"/>
      <w:r>
        <w:t>kirchen</w:t>
      </w:r>
      <w:proofErr w:type="spellEnd"/>
      <w:r>
        <w:t xml:space="preserve"> die </w:t>
      </w:r>
      <w:proofErr w:type="spellStart"/>
      <w:r>
        <w:t>sacrament</w:t>
      </w:r>
      <w:proofErr w:type="spellEnd"/>
      <w:r>
        <w:t xml:space="preserve"> </w:t>
      </w:r>
      <w:proofErr w:type="spellStart"/>
      <w:r>
        <w:t>nieman</w:t>
      </w:r>
      <w:proofErr w:type="spellEnd"/>
      <w:r>
        <w:t xml:space="preserve"> reichen, der wissentlich und </w:t>
      </w:r>
      <w:proofErr w:type="spellStart"/>
      <w:r>
        <w:t>offentlich</w:t>
      </w:r>
      <w:proofErr w:type="spellEnd"/>
      <w:r>
        <w:t xml:space="preserve"> </w:t>
      </w:r>
      <w:proofErr w:type="spellStart"/>
      <w:r>
        <w:t>onwürdig</w:t>
      </w:r>
      <w:proofErr w:type="spellEnd"/>
      <w:r>
        <w:t xml:space="preserve"> ist und das alle </w:t>
      </w:r>
      <w:proofErr w:type="spellStart"/>
      <w:r>
        <w:t>christen</w:t>
      </w:r>
      <w:proofErr w:type="spellEnd"/>
      <w:r>
        <w:t xml:space="preserve"> </w:t>
      </w:r>
      <w:proofErr w:type="spellStart"/>
      <w:r>
        <w:t>onnötige</w:t>
      </w:r>
      <w:proofErr w:type="spellEnd"/>
      <w:r>
        <w:t xml:space="preserve"> und </w:t>
      </w:r>
      <w:proofErr w:type="spellStart"/>
      <w:r>
        <w:t>onbesserliche</w:t>
      </w:r>
      <w:proofErr w:type="spellEnd"/>
      <w:r>
        <w:t xml:space="preserve"> </w:t>
      </w:r>
      <w:proofErr w:type="spellStart"/>
      <w:r>
        <w:t>gemeinschaft</w:t>
      </w:r>
      <w:proofErr w:type="spellEnd"/>
      <w:r>
        <w:t xml:space="preserve"> meiden deren, die dem </w:t>
      </w:r>
      <w:proofErr w:type="spellStart"/>
      <w:r>
        <w:t>herren</w:t>
      </w:r>
      <w:proofErr w:type="spellEnd"/>
      <w:r>
        <w:t xml:space="preserve"> Christo </w:t>
      </w:r>
      <w:proofErr w:type="spellStart"/>
      <w:r>
        <w:t>offentlich</w:t>
      </w:r>
      <w:proofErr w:type="spellEnd"/>
      <w:r>
        <w:t xml:space="preserve"> zu wider reden und leben, das hat der </w:t>
      </w:r>
      <w:proofErr w:type="spellStart"/>
      <w:r>
        <w:t>herre</w:t>
      </w:r>
      <w:proofErr w:type="spellEnd"/>
      <w:r>
        <w:t xml:space="preserve"> seinen dienern am </w:t>
      </w:r>
      <w:proofErr w:type="spellStart"/>
      <w:r>
        <w:t>wort</w:t>
      </w:r>
      <w:proofErr w:type="spellEnd"/>
      <w:r>
        <w:t xml:space="preserve"> und </w:t>
      </w:r>
      <w:proofErr w:type="spellStart"/>
      <w:r>
        <w:t>sacramenten</w:t>
      </w:r>
      <w:proofErr w:type="spellEnd"/>
      <w:r>
        <w:t xml:space="preserve"> und einem </w:t>
      </w:r>
      <w:proofErr w:type="spellStart"/>
      <w:r>
        <w:t>ieden</w:t>
      </w:r>
      <w:proofErr w:type="spellEnd"/>
      <w:r>
        <w:t xml:space="preserve"> </w:t>
      </w:r>
      <w:proofErr w:type="spellStart"/>
      <w:r>
        <w:t>christen</w:t>
      </w:r>
      <w:proofErr w:type="spellEnd"/>
      <w:r>
        <w:t xml:space="preserve"> für sich </w:t>
      </w:r>
      <w:proofErr w:type="spellStart"/>
      <w:r>
        <w:t>gepoten</w:t>
      </w:r>
      <w:proofErr w:type="spellEnd"/>
      <w:r>
        <w:t xml:space="preserve">. Wer da dem </w:t>
      </w:r>
      <w:proofErr w:type="spellStart"/>
      <w:r>
        <w:t>herren</w:t>
      </w:r>
      <w:proofErr w:type="spellEnd"/>
      <w:r>
        <w:t xml:space="preserve"> glaubt, der </w:t>
      </w:r>
      <w:proofErr w:type="spellStart"/>
      <w:r>
        <w:t>wirt</w:t>
      </w:r>
      <w:proofErr w:type="spellEnd"/>
      <w:r>
        <w:t xml:space="preserve"> im auch gehorchen, aber zu aller </w:t>
      </w:r>
      <w:proofErr w:type="spellStart"/>
      <w:r>
        <w:t>besserung</w:t>
      </w:r>
      <w:proofErr w:type="spellEnd"/>
      <w:r>
        <w:t xml:space="preserve"> und </w:t>
      </w:r>
      <w:proofErr w:type="spellStart"/>
      <w:r>
        <w:t>sonder</w:t>
      </w:r>
      <w:proofErr w:type="spellEnd"/>
      <w:r>
        <w:t xml:space="preserve"> </w:t>
      </w:r>
      <w:proofErr w:type="spellStart"/>
      <w:r>
        <w:t>offentlichs</w:t>
      </w:r>
      <w:proofErr w:type="spellEnd"/>
      <w:r>
        <w:t xml:space="preserve"> schmähen oder </w:t>
      </w:r>
      <w:proofErr w:type="spellStart"/>
      <w:r>
        <w:t>außruefen</w:t>
      </w:r>
      <w:proofErr w:type="spellEnd"/>
      <w:r>
        <w:t xml:space="preserve">. </w:t>
      </w:r>
    </w:p>
    <w:p w14:paraId="36A78ACA" w14:textId="77777777" w:rsidR="00E9249F" w:rsidRDefault="00E9249F" w:rsidP="00E9249F">
      <w:pPr>
        <w:pStyle w:val="StandardWeb"/>
      </w:pPr>
      <w:r>
        <w:t xml:space="preserve">So </w:t>
      </w:r>
      <w:proofErr w:type="spellStart"/>
      <w:r>
        <w:t>würdt</w:t>
      </w:r>
      <w:proofErr w:type="spellEnd"/>
      <w:r>
        <w:t xml:space="preserve"> sich die gemeinde Christi in </w:t>
      </w:r>
      <w:proofErr w:type="spellStart"/>
      <w:r>
        <w:t>iren</w:t>
      </w:r>
      <w:proofErr w:type="spellEnd"/>
      <w:r>
        <w:t xml:space="preserve"> </w:t>
      </w:r>
      <w:proofErr w:type="spellStart"/>
      <w:r>
        <w:t>kirchen</w:t>
      </w:r>
      <w:proofErr w:type="spellEnd"/>
      <w:r>
        <w:t xml:space="preserve"> </w:t>
      </w:r>
      <w:proofErr w:type="spellStart"/>
      <w:r>
        <w:t>versamlungen</w:t>
      </w:r>
      <w:proofErr w:type="spellEnd"/>
      <w:r>
        <w:t xml:space="preserve"> keiner bürgerlichen </w:t>
      </w:r>
      <w:proofErr w:type="spellStart"/>
      <w:r>
        <w:t>sachen</w:t>
      </w:r>
      <w:proofErr w:type="spellEnd"/>
      <w:r>
        <w:t xml:space="preserve"> oder </w:t>
      </w:r>
      <w:proofErr w:type="spellStart"/>
      <w:r>
        <w:t>raths</w:t>
      </w:r>
      <w:proofErr w:type="spellEnd"/>
      <w:r>
        <w:t xml:space="preserve"> </w:t>
      </w:r>
      <w:proofErr w:type="spellStart"/>
      <w:r>
        <w:t>besetzung</w:t>
      </w:r>
      <w:proofErr w:type="spellEnd"/>
      <w:r>
        <w:t xml:space="preserve"> immer </w:t>
      </w:r>
      <w:proofErr w:type="spellStart"/>
      <w:r>
        <w:t>mer</w:t>
      </w:r>
      <w:proofErr w:type="spellEnd"/>
      <w:r>
        <w:t xml:space="preserve"> beladen. Und </w:t>
      </w:r>
      <w:proofErr w:type="spellStart"/>
      <w:r>
        <w:t>wa</w:t>
      </w:r>
      <w:proofErr w:type="spellEnd"/>
      <w:r>
        <w:t xml:space="preserve"> das </w:t>
      </w:r>
      <w:proofErr w:type="spellStart"/>
      <w:r>
        <w:t>iemant</w:t>
      </w:r>
      <w:proofErr w:type="spellEnd"/>
      <w:r>
        <w:t xml:space="preserve"> </w:t>
      </w:r>
      <w:proofErr w:type="spellStart"/>
      <w:r>
        <w:t>wolte</w:t>
      </w:r>
      <w:proofErr w:type="spellEnd"/>
      <w:r>
        <w:t xml:space="preserve"> </w:t>
      </w:r>
      <w:proofErr w:type="spellStart"/>
      <w:r>
        <w:t>fürnemen</w:t>
      </w:r>
      <w:proofErr w:type="spellEnd"/>
      <w:r>
        <w:t xml:space="preserve">, dem </w:t>
      </w:r>
      <w:proofErr w:type="spellStart"/>
      <w:r>
        <w:t>wirt</w:t>
      </w:r>
      <w:proofErr w:type="spellEnd"/>
      <w:r>
        <w:t xml:space="preserve"> </w:t>
      </w:r>
      <w:proofErr w:type="spellStart"/>
      <w:r>
        <w:t>gott</w:t>
      </w:r>
      <w:proofErr w:type="spellEnd"/>
      <w:r>
        <w:t xml:space="preserve"> und alle </w:t>
      </w:r>
      <w:proofErr w:type="spellStart"/>
      <w:r>
        <w:t>christen</w:t>
      </w:r>
      <w:proofErr w:type="spellEnd"/>
      <w:r>
        <w:t xml:space="preserve"> wehren. </w:t>
      </w:r>
    </w:p>
    <w:p w14:paraId="548442F2" w14:textId="77777777" w:rsidR="00E9249F" w:rsidRDefault="00E9249F" w:rsidP="00E9249F">
      <w:pPr>
        <w:pStyle w:val="StandardWeb"/>
      </w:pPr>
      <w:r>
        <w:t xml:space="preserve">Man sorge aber in dem und anderem, was arges man wölle, so muß dannoch </w:t>
      </w:r>
      <w:proofErr w:type="spellStart"/>
      <w:r>
        <w:t>gott</w:t>
      </w:r>
      <w:proofErr w:type="spellEnd"/>
      <w:r>
        <w:t xml:space="preserve"> </w:t>
      </w:r>
      <w:proofErr w:type="spellStart"/>
      <w:r>
        <w:t>gott</w:t>
      </w:r>
      <w:proofErr w:type="spellEnd"/>
      <w:r>
        <w:t xml:space="preserve"> bleiben und seinem </w:t>
      </w:r>
      <w:proofErr w:type="spellStart"/>
      <w:r>
        <w:t>wort</w:t>
      </w:r>
      <w:proofErr w:type="spellEnd"/>
      <w:r>
        <w:t xml:space="preserve"> alle seine </w:t>
      </w:r>
      <w:proofErr w:type="spellStart"/>
      <w:r>
        <w:t>kinder</w:t>
      </w:r>
      <w:proofErr w:type="spellEnd"/>
      <w:r>
        <w:t xml:space="preserve"> </w:t>
      </w:r>
      <w:proofErr w:type="spellStart"/>
      <w:r>
        <w:t>einfeltige</w:t>
      </w:r>
      <w:proofErr w:type="spellEnd"/>
      <w:r>
        <w:t xml:space="preserve"> </w:t>
      </w:r>
      <w:proofErr w:type="spellStart"/>
      <w:r>
        <w:t>ghorsam</w:t>
      </w:r>
      <w:proofErr w:type="spellEnd"/>
      <w:r>
        <w:t xml:space="preserve"> leisten, was der </w:t>
      </w:r>
      <w:proofErr w:type="spellStart"/>
      <w:r>
        <w:t>teufel</w:t>
      </w:r>
      <w:proofErr w:type="spellEnd"/>
      <w:r>
        <w:t xml:space="preserve"> joch </w:t>
      </w:r>
      <w:proofErr w:type="spellStart"/>
      <w:r>
        <w:t>under</w:t>
      </w:r>
      <w:proofErr w:type="spellEnd"/>
      <w:r>
        <w:t xml:space="preserve"> solchem schein in den seinen </w:t>
      </w:r>
      <w:proofErr w:type="spellStart"/>
      <w:r>
        <w:t>understande</w:t>
      </w:r>
      <w:proofErr w:type="spellEnd"/>
      <w:r>
        <w:t xml:space="preserve">. </w:t>
      </w:r>
    </w:p>
    <w:p w14:paraId="71091667" w14:textId="77777777" w:rsidR="00E9249F" w:rsidRDefault="00E9249F" w:rsidP="00E9249F">
      <w:pPr>
        <w:pStyle w:val="StandardWeb"/>
      </w:pPr>
      <w:r>
        <w:t xml:space="preserve">Zu </w:t>
      </w:r>
      <w:proofErr w:type="spellStart"/>
      <w:r>
        <w:t>Corintho</w:t>
      </w:r>
      <w:proofErr w:type="spellEnd"/>
      <w:r>
        <w:t xml:space="preserve"> </w:t>
      </w:r>
      <w:proofErr w:type="spellStart"/>
      <w:r>
        <w:t>hetten</w:t>
      </w:r>
      <w:proofErr w:type="spellEnd"/>
      <w:r>
        <w:t xml:space="preserve"> die </w:t>
      </w:r>
      <w:proofErr w:type="spellStart"/>
      <w:r>
        <w:t>christen</w:t>
      </w:r>
      <w:proofErr w:type="spellEnd"/>
      <w:r>
        <w:t xml:space="preserve"> schwere </w:t>
      </w:r>
      <w:proofErr w:type="spellStart"/>
      <w:r>
        <w:t>mißpreuch</w:t>
      </w:r>
      <w:proofErr w:type="spellEnd"/>
      <w:r>
        <w:t xml:space="preserve"> in </w:t>
      </w:r>
      <w:proofErr w:type="spellStart"/>
      <w:r>
        <w:t>iren</w:t>
      </w:r>
      <w:proofErr w:type="spellEnd"/>
      <w:r>
        <w:t xml:space="preserve"> </w:t>
      </w:r>
      <w:proofErr w:type="spellStart"/>
      <w:r>
        <w:t>samlungen</w:t>
      </w:r>
      <w:proofErr w:type="spellEnd"/>
      <w:r>
        <w:t xml:space="preserve"> lassen einreißen. Der h. Paulus hieße sie aber </w:t>
      </w:r>
      <w:proofErr w:type="spellStart"/>
      <w:r>
        <w:t>drumb</w:t>
      </w:r>
      <w:proofErr w:type="spellEnd"/>
      <w:r>
        <w:t xml:space="preserve"> </w:t>
      </w:r>
      <w:proofErr w:type="spellStart"/>
      <w:r>
        <w:t>nit</w:t>
      </w:r>
      <w:proofErr w:type="spellEnd"/>
      <w:r>
        <w:t xml:space="preserve"> der </w:t>
      </w:r>
      <w:proofErr w:type="spellStart"/>
      <w:r>
        <w:t>samlungen</w:t>
      </w:r>
      <w:proofErr w:type="spellEnd"/>
      <w:r>
        <w:t xml:space="preserve"> müßig </w:t>
      </w:r>
      <w:proofErr w:type="spellStart"/>
      <w:r>
        <w:t>stohn</w:t>
      </w:r>
      <w:proofErr w:type="spellEnd"/>
      <w:r>
        <w:t xml:space="preserve">, </w:t>
      </w:r>
      <w:proofErr w:type="spellStart"/>
      <w:r>
        <w:t>sonder</w:t>
      </w:r>
      <w:proofErr w:type="spellEnd"/>
      <w:r>
        <w:t xml:space="preserve"> die uff bessere und christlichere weiß halten. Gottes </w:t>
      </w:r>
      <w:proofErr w:type="spellStart"/>
      <w:r>
        <w:t>gepot</w:t>
      </w:r>
      <w:proofErr w:type="spellEnd"/>
      <w:r>
        <w:t xml:space="preserve"> bringt nichts dann </w:t>
      </w:r>
      <w:proofErr w:type="spellStart"/>
      <w:r>
        <w:t>guts</w:t>
      </w:r>
      <w:proofErr w:type="spellEnd"/>
      <w:r>
        <w:t xml:space="preserve">. Dem </w:t>
      </w:r>
      <w:proofErr w:type="spellStart"/>
      <w:r>
        <w:t>teufel</w:t>
      </w:r>
      <w:proofErr w:type="spellEnd"/>
      <w:r>
        <w:t xml:space="preserve"> wehre man mit </w:t>
      </w:r>
      <w:proofErr w:type="spellStart"/>
      <w:r>
        <w:t>trewem</w:t>
      </w:r>
      <w:proofErr w:type="spellEnd"/>
      <w:r>
        <w:t xml:space="preserve"> aufsehen durchs </w:t>
      </w:r>
      <w:proofErr w:type="spellStart"/>
      <w:r>
        <w:t>wort</w:t>
      </w:r>
      <w:proofErr w:type="spellEnd"/>
      <w:r>
        <w:t xml:space="preserve"> und </w:t>
      </w:r>
      <w:proofErr w:type="spellStart"/>
      <w:r>
        <w:t>straf</w:t>
      </w:r>
      <w:proofErr w:type="spellEnd"/>
      <w:r>
        <w:t xml:space="preserve"> der </w:t>
      </w:r>
      <w:proofErr w:type="spellStart"/>
      <w:r>
        <w:t>oberkeit</w:t>
      </w:r>
      <w:proofErr w:type="spellEnd"/>
      <w:r>
        <w:t xml:space="preserve">. </w:t>
      </w:r>
    </w:p>
    <w:p w14:paraId="04AD5B1E" w14:textId="77777777" w:rsidR="00E9249F" w:rsidRDefault="00E9249F" w:rsidP="00E9249F">
      <w:pPr>
        <w:pStyle w:val="berschrift2"/>
      </w:pPr>
      <w:proofErr w:type="spellStart"/>
      <w:r>
        <w:t>Caution</w:t>
      </w:r>
      <w:proofErr w:type="spellEnd"/>
      <w:r>
        <w:t xml:space="preserve"> und maß, wie die christlichen </w:t>
      </w:r>
      <w:proofErr w:type="spellStart"/>
      <w:r>
        <w:t>versamlungen</w:t>
      </w:r>
      <w:proofErr w:type="spellEnd"/>
      <w:r>
        <w:t xml:space="preserve"> on einige </w:t>
      </w:r>
      <w:proofErr w:type="spellStart"/>
      <w:r>
        <w:t>gefahr</w:t>
      </w:r>
      <w:proofErr w:type="spellEnd"/>
      <w:r>
        <w:t xml:space="preserve"> und zu gewisser </w:t>
      </w:r>
      <w:proofErr w:type="spellStart"/>
      <w:r>
        <w:t>besserung</w:t>
      </w:r>
      <w:proofErr w:type="spellEnd"/>
      <w:r>
        <w:t xml:space="preserve"> möchten angerichtet und gehalten werden.</w:t>
      </w:r>
    </w:p>
    <w:p w14:paraId="098D3E61" w14:textId="77777777" w:rsidR="00E9249F" w:rsidRDefault="00E9249F" w:rsidP="00E9249F">
      <w:pPr>
        <w:pStyle w:val="StandardWeb"/>
      </w:pPr>
      <w:r>
        <w:t xml:space="preserve">Zum ersten. Dieweil man </w:t>
      </w:r>
      <w:proofErr w:type="spellStart"/>
      <w:r>
        <w:t>ie</w:t>
      </w:r>
      <w:proofErr w:type="spellEnd"/>
      <w:r>
        <w:t xml:space="preserve"> kein besseren weg, christliche </w:t>
      </w:r>
      <w:proofErr w:type="spellStart"/>
      <w:r>
        <w:t>gemeinschaft</w:t>
      </w:r>
      <w:proofErr w:type="spellEnd"/>
      <w:r>
        <w:t xml:space="preserve"> und </w:t>
      </w:r>
      <w:proofErr w:type="spellStart"/>
      <w:r>
        <w:t>zucht</w:t>
      </w:r>
      <w:proofErr w:type="spellEnd"/>
      <w:r>
        <w:t xml:space="preserve"> anzurichten, </w:t>
      </w:r>
      <w:proofErr w:type="spellStart"/>
      <w:r>
        <w:t>würdt</w:t>
      </w:r>
      <w:proofErr w:type="spellEnd"/>
      <w:r>
        <w:t xml:space="preserve"> finden mögen, dann der </w:t>
      </w:r>
      <w:proofErr w:type="spellStart"/>
      <w:r>
        <w:t>herr</w:t>
      </w:r>
      <w:proofErr w:type="spellEnd"/>
      <w:r>
        <w:t xml:space="preserve"> gelehret und </w:t>
      </w:r>
      <w:proofErr w:type="spellStart"/>
      <w:r>
        <w:t>selb</w:t>
      </w:r>
      <w:proofErr w:type="spellEnd"/>
      <w:r>
        <w:t xml:space="preserve"> </w:t>
      </w:r>
      <w:proofErr w:type="spellStart"/>
      <w:r>
        <w:t>geprauchet</w:t>
      </w:r>
      <w:proofErr w:type="spellEnd"/>
      <w:r>
        <w:t xml:space="preserve"> hat, das man nemlich durch sein </w:t>
      </w:r>
      <w:proofErr w:type="spellStart"/>
      <w:r>
        <w:t>wort</w:t>
      </w:r>
      <w:proofErr w:type="spellEnd"/>
      <w:r>
        <w:t xml:space="preserve"> die suche, die er </w:t>
      </w:r>
      <w:proofErr w:type="spellStart"/>
      <w:r>
        <w:t>selb</w:t>
      </w:r>
      <w:proofErr w:type="spellEnd"/>
      <w:r>
        <w:t xml:space="preserve"> willig darzu gemacht hat, </w:t>
      </w:r>
      <w:proofErr w:type="spellStart"/>
      <w:r>
        <w:t>wolten</w:t>
      </w:r>
      <w:proofErr w:type="spellEnd"/>
      <w:r>
        <w:t xml:space="preserve"> wir u. g. h. </w:t>
      </w:r>
      <w:proofErr w:type="spellStart"/>
      <w:r>
        <w:t>umb</w:t>
      </w:r>
      <w:proofErr w:type="spellEnd"/>
      <w:r>
        <w:t xml:space="preserve"> </w:t>
      </w:r>
      <w:proofErr w:type="spellStart"/>
      <w:r>
        <w:t>gots</w:t>
      </w:r>
      <w:proofErr w:type="spellEnd"/>
      <w:r>
        <w:t xml:space="preserve"> willen </w:t>
      </w:r>
      <w:proofErr w:type="spellStart"/>
      <w:r>
        <w:t>gepeten</w:t>
      </w:r>
      <w:proofErr w:type="spellEnd"/>
      <w:r>
        <w:t xml:space="preserve"> haben, das sie </w:t>
      </w:r>
      <w:proofErr w:type="spellStart"/>
      <w:r>
        <w:t>wolten</w:t>
      </w:r>
      <w:proofErr w:type="spellEnd"/>
      <w:r>
        <w:t xml:space="preserve"> verordnen, das die </w:t>
      </w:r>
      <w:proofErr w:type="spellStart"/>
      <w:r>
        <w:t>kirchspiel</w:t>
      </w:r>
      <w:proofErr w:type="spellEnd"/>
      <w:r>
        <w:t xml:space="preserve"> </w:t>
      </w:r>
      <w:proofErr w:type="spellStart"/>
      <w:r>
        <w:t>kinder</w:t>
      </w:r>
      <w:proofErr w:type="spellEnd"/>
      <w:r>
        <w:t xml:space="preserve">, wie angefangen, nach einander erbeten würden zu </w:t>
      </w:r>
      <w:proofErr w:type="spellStart"/>
      <w:r>
        <w:t>komen</w:t>
      </w:r>
      <w:proofErr w:type="spellEnd"/>
      <w:r>
        <w:t xml:space="preserve"> und zu hören, was die christliche </w:t>
      </w:r>
      <w:proofErr w:type="spellStart"/>
      <w:r>
        <w:t>gemeinschaft</w:t>
      </w:r>
      <w:proofErr w:type="spellEnd"/>
      <w:r>
        <w:t xml:space="preserve"> </w:t>
      </w:r>
      <w:proofErr w:type="spellStart"/>
      <w:r>
        <w:t>seie</w:t>
      </w:r>
      <w:proofErr w:type="spellEnd"/>
      <w:r>
        <w:t xml:space="preserve"> und vermöge und also sehen, welche der </w:t>
      </w:r>
      <w:proofErr w:type="spellStart"/>
      <w:r>
        <w:t>herr</w:t>
      </w:r>
      <w:proofErr w:type="spellEnd"/>
      <w:r>
        <w:t xml:space="preserve"> hie zu </w:t>
      </w:r>
      <w:proofErr w:type="spellStart"/>
      <w:r>
        <w:t>wolte</w:t>
      </w:r>
      <w:proofErr w:type="spellEnd"/>
      <w:r>
        <w:t xml:space="preserve"> begnaden und ziehen oder </w:t>
      </w:r>
      <w:proofErr w:type="spellStart"/>
      <w:r>
        <w:t>nit</w:t>
      </w:r>
      <w:proofErr w:type="spellEnd"/>
      <w:r>
        <w:t xml:space="preserve">. Und damit </w:t>
      </w:r>
      <w:proofErr w:type="spellStart"/>
      <w:r>
        <w:t>diß</w:t>
      </w:r>
      <w:proofErr w:type="spellEnd"/>
      <w:r>
        <w:t xml:space="preserve"> desto füglicher möchte geschehen, bitten wir auch, das sie die </w:t>
      </w:r>
      <w:proofErr w:type="spellStart"/>
      <w:r>
        <w:t>pfarren</w:t>
      </w:r>
      <w:proofErr w:type="spellEnd"/>
      <w:r>
        <w:t xml:space="preserve"> </w:t>
      </w:r>
      <w:proofErr w:type="spellStart"/>
      <w:r>
        <w:t>wolten</w:t>
      </w:r>
      <w:proofErr w:type="spellEnd"/>
      <w:r>
        <w:t xml:space="preserve"> lassen abteilen doch an den orten, da man durch </w:t>
      </w:r>
      <w:proofErr w:type="spellStart"/>
      <w:r>
        <w:t>abgang</w:t>
      </w:r>
      <w:proofErr w:type="spellEnd"/>
      <w:r>
        <w:t xml:space="preserve"> der </w:t>
      </w:r>
      <w:proofErr w:type="spellStart"/>
      <w:r>
        <w:t>zwoen</w:t>
      </w:r>
      <w:proofErr w:type="spellEnd"/>
      <w:r>
        <w:t xml:space="preserve"> </w:t>
      </w:r>
      <w:proofErr w:type="spellStart"/>
      <w:r>
        <w:t>pfarren</w:t>
      </w:r>
      <w:proofErr w:type="spellEnd"/>
      <w:r>
        <w:t xml:space="preserve"> S. Martin und S. Andreas die end der </w:t>
      </w:r>
      <w:proofErr w:type="spellStart"/>
      <w:r>
        <w:t>pfarren</w:t>
      </w:r>
      <w:proofErr w:type="spellEnd"/>
      <w:r>
        <w:t xml:space="preserve"> </w:t>
      </w:r>
      <w:proofErr w:type="spellStart"/>
      <w:r>
        <w:t>nit</w:t>
      </w:r>
      <w:proofErr w:type="spellEnd"/>
      <w:r>
        <w:t xml:space="preserve"> weißt. </w:t>
      </w:r>
    </w:p>
    <w:p w14:paraId="0A9ED6B9" w14:textId="77777777" w:rsidR="00E9249F" w:rsidRDefault="00E9249F" w:rsidP="00E9249F">
      <w:pPr>
        <w:pStyle w:val="StandardWeb"/>
      </w:pPr>
      <w:r>
        <w:t xml:space="preserve">Zum andern. So man die </w:t>
      </w:r>
      <w:proofErr w:type="spellStart"/>
      <w:r>
        <w:t>vernomen</w:t>
      </w:r>
      <w:proofErr w:type="spellEnd"/>
      <w:r>
        <w:t xml:space="preserve"> </w:t>
      </w:r>
      <w:proofErr w:type="spellStart"/>
      <w:r>
        <w:t>hette</w:t>
      </w:r>
      <w:proofErr w:type="spellEnd"/>
      <w:r>
        <w:t xml:space="preserve">, die sich alsbald </w:t>
      </w:r>
      <w:proofErr w:type="spellStart"/>
      <w:r>
        <w:t>selb</w:t>
      </w:r>
      <w:proofErr w:type="spellEnd"/>
      <w:r>
        <w:t xml:space="preserve"> willig </w:t>
      </w:r>
      <w:proofErr w:type="spellStart"/>
      <w:r>
        <w:t>wolten</w:t>
      </w:r>
      <w:proofErr w:type="spellEnd"/>
      <w:r>
        <w:t xml:space="preserve"> in solche </w:t>
      </w:r>
      <w:proofErr w:type="spellStart"/>
      <w:r>
        <w:t>gemeinschaft</w:t>
      </w:r>
      <w:proofErr w:type="spellEnd"/>
      <w:r>
        <w:t xml:space="preserve"> Christi begeben, das man als dann </w:t>
      </w:r>
      <w:proofErr w:type="spellStart"/>
      <w:r>
        <w:t>ieder</w:t>
      </w:r>
      <w:proofErr w:type="spellEnd"/>
      <w:r>
        <w:t xml:space="preserve"> </w:t>
      </w:r>
      <w:proofErr w:type="spellStart"/>
      <w:r>
        <w:t>pfarr</w:t>
      </w:r>
      <w:proofErr w:type="spellEnd"/>
      <w:r>
        <w:t xml:space="preserve"> in </w:t>
      </w:r>
      <w:proofErr w:type="spellStart"/>
      <w:r>
        <w:t>ir</w:t>
      </w:r>
      <w:proofErr w:type="spellEnd"/>
      <w:r>
        <w:t xml:space="preserve"> </w:t>
      </w:r>
      <w:proofErr w:type="spellStart"/>
      <w:r>
        <w:t>selb</w:t>
      </w:r>
      <w:proofErr w:type="spellEnd"/>
      <w:r>
        <w:t xml:space="preserve"> den </w:t>
      </w:r>
      <w:proofErr w:type="spellStart"/>
      <w:r>
        <w:t>gassen</w:t>
      </w:r>
      <w:proofErr w:type="spellEnd"/>
      <w:r>
        <w:t xml:space="preserve"> nach auch </w:t>
      </w:r>
      <w:proofErr w:type="spellStart"/>
      <w:r>
        <w:t>abtheilete</w:t>
      </w:r>
      <w:proofErr w:type="spellEnd"/>
      <w:r>
        <w:t xml:space="preserve"> und </w:t>
      </w:r>
      <w:proofErr w:type="spellStart"/>
      <w:r>
        <w:t>auß</w:t>
      </w:r>
      <w:proofErr w:type="spellEnd"/>
      <w:r>
        <w:t xml:space="preserve"> denen, die sich zu christlicher </w:t>
      </w:r>
      <w:proofErr w:type="spellStart"/>
      <w:r>
        <w:t>gmeinschaft</w:t>
      </w:r>
      <w:proofErr w:type="spellEnd"/>
      <w:r>
        <w:t xml:space="preserve"> begeben, etliche in </w:t>
      </w:r>
      <w:proofErr w:type="spellStart"/>
      <w:r>
        <w:t>ieden</w:t>
      </w:r>
      <w:proofErr w:type="spellEnd"/>
      <w:r>
        <w:t xml:space="preserve"> </w:t>
      </w:r>
      <w:proofErr w:type="spellStart"/>
      <w:r>
        <w:t>gassen</w:t>
      </w:r>
      <w:proofErr w:type="spellEnd"/>
      <w:r>
        <w:t xml:space="preserve"> von den eifrigsten und </w:t>
      </w:r>
      <w:proofErr w:type="spellStart"/>
      <w:r>
        <w:t>verstendigsten</w:t>
      </w:r>
      <w:proofErr w:type="spellEnd"/>
      <w:r>
        <w:t xml:space="preserve"> im </w:t>
      </w:r>
      <w:proofErr w:type="spellStart"/>
      <w:r>
        <w:t>herren</w:t>
      </w:r>
      <w:proofErr w:type="spellEnd"/>
      <w:r>
        <w:t xml:space="preserve"> </w:t>
      </w:r>
      <w:proofErr w:type="spellStart"/>
      <w:r>
        <w:t>wölete</w:t>
      </w:r>
      <w:proofErr w:type="spellEnd"/>
      <w:r>
        <w:t xml:space="preserve">, die ein </w:t>
      </w:r>
      <w:proofErr w:type="spellStart"/>
      <w:r>
        <w:t>besonder</w:t>
      </w:r>
      <w:proofErr w:type="spellEnd"/>
      <w:r>
        <w:t xml:space="preserve"> </w:t>
      </w:r>
      <w:proofErr w:type="spellStart"/>
      <w:r>
        <w:t>uffsehen</w:t>
      </w:r>
      <w:proofErr w:type="spellEnd"/>
      <w:r>
        <w:t xml:space="preserve"> uff die </w:t>
      </w:r>
      <w:proofErr w:type="spellStart"/>
      <w:r>
        <w:t>leut</w:t>
      </w:r>
      <w:proofErr w:type="spellEnd"/>
      <w:r>
        <w:t xml:space="preserve"> in </w:t>
      </w:r>
      <w:proofErr w:type="spellStart"/>
      <w:r>
        <w:t>iren</w:t>
      </w:r>
      <w:proofErr w:type="spellEnd"/>
      <w:r>
        <w:t xml:space="preserve"> </w:t>
      </w:r>
      <w:proofErr w:type="spellStart"/>
      <w:r>
        <w:t>gassen</w:t>
      </w:r>
      <w:proofErr w:type="spellEnd"/>
      <w:r>
        <w:t xml:space="preserve"> </w:t>
      </w:r>
      <w:proofErr w:type="spellStart"/>
      <w:r>
        <w:t>hetten</w:t>
      </w:r>
      <w:proofErr w:type="spellEnd"/>
      <w:r>
        <w:t xml:space="preserve">, damit allen </w:t>
      </w:r>
      <w:proofErr w:type="spellStart"/>
      <w:r>
        <w:t>schäflin</w:t>
      </w:r>
      <w:proofErr w:type="spellEnd"/>
      <w:r>
        <w:t xml:space="preserve"> Christi notwendiger rath möchte bei </w:t>
      </w:r>
      <w:proofErr w:type="spellStart"/>
      <w:r>
        <w:t>zeiten</w:t>
      </w:r>
      <w:proofErr w:type="spellEnd"/>
      <w:r>
        <w:t xml:space="preserve"> </w:t>
      </w:r>
      <w:proofErr w:type="spellStart"/>
      <w:r>
        <w:t>bewisen</w:t>
      </w:r>
      <w:proofErr w:type="spellEnd"/>
      <w:r>
        <w:t xml:space="preserve"> werden. </w:t>
      </w:r>
    </w:p>
    <w:p w14:paraId="0AA035A0" w14:textId="77777777" w:rsidR="00E9249F" w:rsidRDefault="00E9249F" w:rsidP="00E9249F">
      <w:pPr>
        <w:pStyle w:val="StandardWeb"/>
      </w:pPr>
      <w:r>
        <w:t xml:space="preserve">Zum dritten. Das die selbigen in </w:t>
      </w:r>
      <w:proofErr w:type="spellStart"/>
      <w:r>
        <w:t>gassen</w:t>
      </w:r>
      <w:proofErr w:type="spellEnd"/>
      <w:r>
        <w:t xml:space="preserve"> verordneten mit den </w:t>
      </w:r>
      <w:proofErr w:type="spellStart"/>
      <w:r>
        <w:t>kirchspiel</w:t>
      </w:r>
      <w:proofErr w:type="spellEnd"/>
      <w:r>
        <w:t xml:space="preserve"> </w:t>
      </w:r>
      <w:proofErr w:type="spellStart"/>
      <w:r>
        <w:t>pflägern</w:t>
      </w:r>
      <w:proofErr w:type="spellEnd"/>
      <w:r>
        <w:t xml:space="preserve"> und </w:t>
      </w:r>
      <w:proofErr w:type="spellStart"/>
      <w:r>
        <w:t>pfarrern</w:t>
      </w:r>
      <w:proofErr w:type="spellEnd"/>
      <w:r>
        <w:t xml:space="preserve"> uff die </w:t>
      </w:r>
      <w:proofErr w:type="spellStart"/>
      <w:r>
        <w:t>sonnentag</w:t>
      </w:r>
      <w:proofErr w:type="spellEnd"/>
      <w:r>
        <w:t xml:space="preserve"> zu </w:t>
      </w:r>
      <w:proofErr w:type="spellStart"/>
      <w:r>
        <w:t>gelegner</w:t>
      </w:r>
      <w:proofErr w:type="spellEnd"/>
      <w:r>
        <w:t xml:space="preserve"> stunden </w:t>
      </w:r>
      <w:proofErr w:type="spellStart"/>
      <w:r>
        <w:t>zusamen</w:t>
      </w:r>
      <w:proofErr w:type="spellEnd"/>
      <w:r>
        <w:t xml:space="preserve"> </w:t>
      </w:r>
      <w:proofErr w:type="spellStart"/>
      <w:r>
        <w:t>komen</w:t>
      </w:r>
      <w:proofErr w:type="spellEnd"/>
      <w:r>
        <w:t xml:space="preserve">, einander zu berichten, was und </w:t>
      </w:r>
      <w:proofErr w:type="spellStart"/>
      <w:r>
        <w:t>wa</w:t>
      </w:r>
      <w:proofErr w:type="spellEnd"/>
      <w:r>
        <w:t xml:space="preserve"> zu besseren sein </w:t>
      </w:r>
      <w:proofErr w:type="spellStart"/>
      <w:r>
        <w:t>wolte</w:t>
      </w:r>
      <w:proofErr w:type="spellEnd"/>
      <w:r>
        <w:t xml:space="preserve">. </w:t>
      </w:r>
    </w:p>
    <w:p w14:paraId="3F35FA5D" w14:textId="77777777" w:rsidR="00E9249F" w:rsidRDefault="00E9249F" w:rsidP="00E9249F">
      <w:pPr>
        <w:pStyle w:val="StandardWeb"/>
      </w:pPr>
      <w:r>
        <w:t xml:space="preserve">Zum </w:t>
      </w:r>
      <w:proofErr w:type="spellStart"/>
      <w:r>
        <w:t>vierdten</w:t>
      </w:r>
      <w:proofErr w:type="spellEnd"/>
      <w:r>
        <w:t xml:space="preserve">. Das dieweil der </w:t>
      </w:r>
      <w:proofErr w:type="spellStart"/>
      <w:r>
        <w:t>herre</w:t>
      </w:r>
      <w:proofErr w:type="spellEnd"/>
      <w:r>
        <w:t xml:space="preserve"> </w:t>
      </w:r>
      <w:proofErr w:type="spellStart"/>
      <w:r>
        <w:t>ie</w:t>
      </w:r>
      <w:proofErr w:type="spellEnd"/>
      <w:r>
        <w:t xml:space="preserve"> </w:t>
      </w:r>
      <w:proofErr w:type="spellStart"/>
      <w:r>
        <w:t>wille</w:t>
      </w:r>
      <w:proofErr w:type="spellEnd"/>
      <w:r>
        <w:t xml:space="preserve">, das alle </w:t>
      </w:r>
      <w:proofErr w:type="spellStart"/>
      <w:r>
        <w:t>glider</w:t>
      </w:r>
      <w:proofErr w:type="spellEnd"/>
      <w:r>
        <w:t xml:space="preserve"> Christi einander in im erkennen, lieben und </w:t>
      </w:r>
      <w:proofErr w:type="spellStart"/>
      <w:r>
        <w:t>erbawen</w:t>
      </w:r>
      <w:proofErr w:type="spellEnd"/>
      <w:r>
        <w:t xml:space="preserve">, das man die gemeinde deren, die sich </w:t>
      </w:r>
      <w:proofErr w:type="spellStart"/>
      <w:r>
        <w:t>selb</w:t>
      </w:r>
      <w:proofErr w:type="spellEnd"/>
      <w:r>
        <w:t xml:space="preserve"> willig in christliche </w:t>
      </w:r>
      <w:proofErr w:type="spellStart"/>
      <w:r>
        <w:t>gemeinschaft</w:t>
      </w:r>
      <w:proofErr w:type="spellEnd"/>
      <w:r>
        <w:t xml:space="preserve"> begeben, ließe gar </w:t>
      </w:r>
      <w:proofErr w:type="spellStart"/>
      <w:r>
        <w:t>zusamen</w:t>
      </w:r>
      <w:proofErr w:type="spellEnd"/>
      <w:r>
        <w:t xml:space="preserve"> </w:t>
      </w:r>
      <w:proofErr w:type="spellStart"/>
      <w:r>
        <w:t>komen</w:t>
      </w:r>
      <w:proofErr w:type="spellEnd"/>
      <w:r>
        <w:t xml:space="preserve">, </w:t>
      </w:r>
      <w:proofErr w:type="spellStart"/>
      <w:r>
        <w:t>ie</w:t>
      </w:r>
      <w:proofErr w:type="spellEnd"/>
      <w:r>
        <w:t xml:space="preserve"> in der </w:t>
      </w:r>
      <w:proofErr w:type="spellStart"/>
      <w:r>
        <w:t>vierdten</w:t>
      </w:r>
      <w:proofErr w:type="spellEnd"/>
      <w:r>
        <w:t xml:space="preserve"> oder sechsten oder </w:t>
      </w:r>
      <w:proofErr w:type="spellStart"/>
      <w:r>
        <w:t>uffs</w:t>
      </w:r>
      <w:proofErr w:type="spellEnd"/>
      <w:r>
        <w:t xml:space="preserve"> </w:t>
      </w:r>
      <w:proofErr w:type="spellStart"/>
      <w:r>
        <w:t>lengest</w:t>
      </w:r>
      <w:proofErr w:type="spellEnd"/>
      <w:r>
        <w:t xml:space="preserve"> in der achten </w:t>
      </w:r>
      <w:proofErr w:type="spellStart"/>
      <w:r>
        <w:t>wochen</w:t>
      </w:r>
      <w:proofErr w:type="spellEnd"/>
      <w:r>
        <w:t xml:space="preserve">, damit man sie als dann </w:t>
      </w:r>
      <w:proofErr w:type="spellStart"/>
      <w:r>
        <w:t>samptlich</w:t>
      </w:r>
      <w:proofErr w:type="spellEnd"/>
      <w:r>
        <w:t xml:space="preserve"> zu recht christlicher </w:t>
      </w:r>
      <w:proofErr w:type="spellStart"/>
      <w:r>
        <w:t>gmeinschaft</w:t>
      </w:r>
      <w:proofErr w:type="spellEnd"/>
      <w:r>
        <w:t xml:space="preserve"> und </w:t>
      </w:r>
      <w:proofErr w:type="spellStart"/>
      <w:r>
        <w:t>verpfarrung</w:t>
      </w:r>
      <w:proofErr w:type="spellEnd"/>
      <w:r>
        <w:t xml:space="preserve"> lehret und </w:t>
      </w:r>
      <w:proofErr w:type="spellStart"/>
      <w:r>
        <w:t>ermanet</w:t>
      </w:r>
      <w:proofErr w:type="spellEnd"/>
      <w:r>
        <w:t xml:space="preserve">, auch einen </w:t>
      </w:r>
      <w:proofErr w:type="spellStart"/>
      <w:r>
        <w:t>ieden</w:t>
      </w:r>
      <w:proofErr w:type="spellEnd"/>
      <w:r>
        <w:t xml:space="preserve">, der etwas zur </w:t>
      </w:r>
      <w:proofErr w:type="spellStart"/>
      <w:r>
        <w:t>besserung</w:t>
      </w:r>
      <w:proofErr w:type="spellEnd"/>
      <w:r>
        <w:t xml:space="preserve"> wüßte anzuzeigen </w:t>
      </w:r>
      <w:proofErr w:type="spellStart"/>
      <w:r>
        <w:t>hette</w:t>
      </w:r>
      <w:proofErr w:type="spellEnd"/>
      <w:r>
        <w:t xml:space="preserve">: und da auch die man </w:t>
      </w:r>
      <w:proofErr w:type="spellStart"/>
      <w:r>
        <w:t>teglich</w:t>
      </w:r>
      <w:proofErr w:type="spellEnd"/>
      <w:r>
        <w:t xml:space="preserve"> dem </w:t>
      </w:r>
      <w:proofErr w:type="spellStart"/>
      <w:r>
        <w:t>herren</w:t>
      </w:r>
      <w:proofErr w:type="spellEnd"/>
      <w:r>
        <w:t xml:space="preserve"> gewinnen möchte, ließ </w:t>
      </w:r>
      <w:proofErr w:type="spellStart"/>
      <w:r>
        <w:t>ire</w:t>
      </w:r>
      <w:proofErr w:type="spellEnd"/>
      <w:r>
        <w:t xml:space="preserve"> </w:t>
      </w:r>
      <w:proofErr w:type="spellStart"/>
      <w:r>
        <w:t>bekantnüß</w:t>
      </w:r>
      <w:proofErr w:type="spellEnd"/>
      <w:r>
        <w:t xml:space="preserve"> thun. </w:t>
      </w:r>
    </w:p>
    <w:p w14:paraId="14D2A751" w14:textId="77777777" w:rsidR="00E9249F" w:rsidRDefault="00E9249F" w:rsidP="00E9249F">
      <w:pPr>
        <w:pStyle w:val="StandardWeb"/>
      </w:pPr>
      <w:r>
        <w:t xml:space="preserve">Und damit </w:t>
      </w:r>
      <w:proofErr w:type="spellStart"/>
      <w:r>
        <w:t>dise</w:t>
      </w:r>
      <w:proofErr w:type="spellEnd"/>
      <w:r>
        <w:t xml:space="preserve"> christliche </w:t>
      </w:r>
      <w:proofErr w:type="spellStart"/>
      <w:r>
        <w:t>gsprech</w:t>
      </w:r>
      <w:proofErr w:type="spellEnd"/>
      <w:r>
        <w:t xml:space="preserve"> weniger </w:t>
      </w:r>
      <w:proofErr w:type="spellStart"/>
      <w:r>
        <w:t>abschewhens</w:t>
      </w:r>
      <w:proofErr w:type="spellEnd"/>
      <w:r>
        <w:t xml:space="preserve"> vom schein der </w:t>
      </w:r>
      <w:proofErr w:type="spellStart"/>
      <w:r>
        <w:t>newerung</w:t>
      </w:r>
      <w:proofErr w:type="spellEnd"/>
      <w:r>
        <w:t xml:space="preserve"> haben, möchte man die zu den </w:t>
      </w:r>
      <w:proofErr w:type="spellStart"/>
      <w:r>
        <w:t>vesper</w:t>
      </w:r>
      <w:proofErr w:type="spellEnd"/>
      <w:r>
        <w:t xml:space="preserve"> </w:t>
      </w:r>
      <w:proofErr w:type="spellStart"/>
      <w:r>
        <w:t>gepeten</w:t>
      </w:r>
      <w:proofErr w:type="spellEnd"/>
      <w:r>
        <w:t xml:space="preserve"> uff den </w:t>
      </w:r>
      <w:proofErr w:type="spellStart"/>
      <w:r>
        <w:t>kinder</w:t>
      </w:r>
      <w:proofErr w:type="spellEnd"/>
      <w:r>
        <w:t xml:space="preserve"> </w:t>
      </w:r>
      <w:proofErr w:type="spellStart"/>
      <w:r>
        <w:t>bericht</w:t>
      </w:r>
      <w:proofErr w:type="spellEnd"/>
      <w:r>
        <w:t xml:space="preserve"> halten. </w:t>
      </w:r>
    </w:p>
    <w:p w14:paraId="7069869F" w14:textId="77777777" w:rsidR="00E9249F" w:rsidRDefault="00E9249F" w:rsidP="00E9249F">
      <w:pPr>
        <w:pStyle w:val="StandardWeb"/>
      </w:pPr>
      <w:r>
        <w:t xml:space="preserve">Zum fünften. Damit u. g. h. desto sicherer sein möchten, das man in solchen </w:t>
      </w:r>
      <w:proofErr w:type="spellStart"/>
      <w:r>
        <w:t>versamlungen</w:t>
      </w:r>
      <w:proofErr w:type="spellEnd"/>
      <w:r>
        <w:t xml:space="preserve"> nichts </w:t>
      </w:r>
      <w:proofErr w:type="spellStart"/>
      <w:r>
        <w:t>uberal</w:t>
      </w:r>
      <w:proofErr w:type="spellEnd"/>
      <w:r>
        <w:t xml:space="preserve"> </w:t>
      </w:r>
      <w:proofErr w:type="spellStart"/>
      <w:r>
        <w:t>zeitliichs</w:t>
      </w:r>
      <w:proofErr w:type="spellEnd"/>
      <w:r>
        <w:t xml:space="preserve"> und das die </w:t>
      </w:r>
      <w:proofErr w:type="spellStart"/>
      <w:r>
        <w:t>regierung</w:t>
      </w:r>
      <w:proofErr w:type="spellEnd"/>
      <w:r>
        <w:t xml:space="preserve"> der statt belanget, </w:t>
      </w:r>
      <w:proofErr w:type="spellStart"/>
      <w:r>
        <w:t>sonder</w:t>
      </w:r>
      <w:proofErr w:type="spellEnd"/>
      <w:r>
        <w:t xml:space="preserve"> allein was eins </w:t>
      </w:r>
      <w:proofErr w:type="spellStart"/>
      <w:r>
        <w:t>ieden</w:t>
      </w:r>
      <w:proofErr w:type="spellEnd"/>
      <w:r>
        <w:t xml:space="preserve"> christlichen leben und geistlichen </w:t>
      </w:r>
      <w:proofErr w:type="spellStart"/>
      <w:r>
        <w:t>gotsdienst</w:t>
      </w:r>
      <w:proofErr w:type="spellEnd"/>
      <w:r>
        <w:t xml:space="preserve"> </w:t>
      </w:r>
      <w:proofErr w:type="spellStart"/>
      <w:r>
        <w:t>antriffet</w:t>
      </w:r>
      <w:proofErr w:type="spellEnd"/>
      <w:r>
        <w:t xml:space="preserve">, </w:t>
      </w:r>
      <w:proofErr w:type="spellStart"/>
      <w:r>
        <w:t>handlete</w:t>
      </w:r>
      <w:proofErr w:type="spellEnd"/>
      <w:r>
        <w:t xml:space="preserve">, das sie dann von den </w:t>
      </w:r>
      <w:proofErr w:type="spellStart"/>
      <w:r>
        <w:t>vertrawtesten</w:t>
      </w:r>
      <w:proofErr w:type="spellEnd"/>
      <w:r>
        <w:t xml:space="preserve"> und </w:t>
      </w:r>
      <w:proofErr w:type="spellStart"/>
      <w:r>
        <w:t>ansichtigsten</w:t>
      </w:r>
      <w:proofErr w:type="spellEnd"/>
      <w:r>
        <w:t xml:space="preserve"> </w:t>
      </w:r>
      <w:proofErr w:type="spellStart"/>
      <w:r>
        <w:t>schöfflen</w:t>
      </w:r>
      <w:proofErr w:type="spellEnd"/>
      <w:r>
        <w:t xml:space="preserve"> in </w:t>
      </w:r>
      <w:proofErr w:type="spellStart"/>
      <w:r>
        <w:t>ieder</w:t>
      </w:r>
      <w:proofErr w:type="spellEnd"/>
      <w:r>
        <w:t xml:space="preserve"> </w:t>
      </w:r>
      <w:proofErr w:type="spellStart"/>
      <w:r>
        <w:t>pfarren</w:t>
      </w:r>
      <w:proofErr w:type="spellEnd"/>
      <w:r>
        <w:t xml:space="preserve"> verordneten, die alle mal, </w:t>
      </w:r>
      <w:proofErr w:type="spellStart"/>
      <w:r>
        <w:t>wa</w:t>
      </w:r>
      <w:proofErr w:type="spellEnd"/>
      <w:r>
        <w:t xml:space="preserve"> </w:t>
      </w:r>
      <w:proofErr w:type="spellStart"/>
      <w:r>
        <w:t>etwan</w:t>
      </w:r>
      <w:proofErr w:type="spellEnd"/>
      <w:r>
        <w:t xml:space="preserve"> die </w:t>
      </w:r>
      <w:proofErr w:type="spellStart"/>
      <w:r>
        <w:t>obren</w:t>
      </w:r>
      <w:proofErr w:type="spellEnd"/>
      <w:r>
        <w:t xml:space="preserve"> </w:t>
      </w:r>
      <w:proofErr w:type="spellStart"/>
      <w:r>
        <w:t>pfläger</w:t>
      </w:r>
      <w:proofErr w:type="spellEnd"/>
      <w:r>
        <w:t xml:space="preserve"> </w:t>
      </w:r>
      <w:proofErr w:type="spellStart"/>
      <w:r>
        <w:t>nit</w:t>
      </w:r>
      <w:proofErr w:type="spellEnd"/>
      <w:r>
        <w:t xml:space="preserve"> </w:t>
      </w:r>
      <w:proofErr w:type="spellStart"/>
      <w:r>
        <w:t>kondten</w:t>
      </w:r>
      <w:proofErr w:type="spellEnd"/>
      <w:r>
        <w:t xml:space="preserve"> zugegen sein, bei solchen </w:t>
      </w:r>
      <w:proofErr w:type="spellStart"/>
      <w:r>
        <w:t>versamlungen</w:t>
      </w:r>
      <w:proofErr w:type="spellEnd"/>
      <w:r>
        <w:t xml:space="preserve"> </w:t>
      </w:r>
      <w:proofErr w:type="spellStart"/>
      <w:r>
        <w:t>weren</w:t>
      </w:r>
      <w:proofErr w:type="spellEnd"/>
      <w:r>
        <w:t xml:space="preserve"> und </w:t>
      </w:r>
      <w:proofErr w:type="spellStart"/>
      <w:r>
        <w:t>one</w:t>
      </w:r>
      <w:proofErr w:type="spellEnd"/>
      <w:r>
        <w:t xml:space="preserve"> deren </w:t>
      </w:r>
      <w:proofErr w:type="spellStart"/>
      <w:r>
        <w:t>gegenwertigkeit</w:t>
      </w:r>
      <w:proofErr w:type="spellEnd"/>
      <w:r>
        <w:t xml:space="preserve"> man keine solche </w:t>
      </w:r>
      <w:proofErr w:type="spellStart"/>
      <w:r>
        <w:t>samlung</w:t>
      </w:r>
      <w:proofErr w:type="spellEnd"/>
      <w:r>
        <w:t xml:space="preserve"> </w:t>
      </w:r>
      <w:proofErr w:type="spellStart"/>
      <w:r>
        <w:t>solte</w:t>
      </w:r>
      <w:proofErr w:type="spellEnd"/>
      <w:r>
        <w:t xml:space="preserve"> halten. </w:t>
      </w:r>
    </w:p>
    <w:p w14:paraId="1B5E6472" w14:textId="77777777" w:rsidR="00E9249F" w:rsidRDefault="00E9249F" w:rsidP="00E9249F">
      <w:pPr>
        <w:pStyle w:val="StandardWeb"/>
      </w:pPr>
      <w:r>
        <w:t xml:space="preserve">So wöllen auch wir, die </w:t>
      </w:r>
      <w:proofErr w:type="spellStart"/>
      <w:r>
        <w:t>diener</w:t>
      </w:r>
      <w:proofErr w:type="spellEnd"/>
      <w:r>
        <w:t xml:space="preserve"> des </w:t>
      </w:r>
      <w:proofErr w:type="spellStart"/>
      <w:r>
        <w:t>worts</w:t>
      </w:r>
      <w:proofErr w:type="spellEnd"/>
      <w:r>
        <w:t xml:space="preserve">, bei unserem </w:t>
      </w:r>
      <w:proofErr w:type="spellStart"/>
      <w:r>
        <w:t>herren</w:t>
      </w:r>
      <w:proofErr w:type="spellEnd"/>
      <w:r>
        <w:t xml:space="preserve"> Christo und unser </w:t>
      </w:r>
      <w:proofErr w:type="spellStart"/>
      <w:r>
        <w:t>bürger</w:t>
      </w:r>
      <w:proofErr w:type="spellEnd"/>
      <w:r>
        <w:t xml:space="preserve"> </w:t>
      </w:r>
      <w:proofErr w:type="spellStart"/>
      <w:r>
        <w:t>pflicht</w:t>
      </w:r>
      <w:proofErr w:type="spellEnd"/>
      <w:r>
        <w:t xml:space="preserve"> das versprechen und </w:t>
      </w:r>
      <w:proofErr w:type="spellStart"/>
      <w:r>
        <w:t>gewßlich</w:t>
      </w:r>
      <w:proofErr w:type="spellEnd"/>
      <w:r>
        <w:t xml:space="preserve"> halten (</w:t>
      </w:r>
      <w:proofErr w:type="spellStart"/>
      <w:r>
        <w:t>solichs</w:t>
      </w:r>
      <w:proofErr w:type="spellEnd"/>
      <w:r>
        <w:t xml:space="preserve"> zu versprechen werden sich auch die anderen lieben </w:t>
      </w:r>
      <w:proofErr w:type="spellStart"/>
      <w:r>
        <w:t>christen</w:t>
      </w:r>
      <w:proofErr w:type="spellEnd"/>
      <w:r>
        <w:t xml:space="preserve">, die </w:t>
      </w:r>
      <w:proofErr w:type="spellStart"/>
      <w:r>
        <w:t>diser</w:t>
      </w:r>
      <w:proofErr w:type="spellEnd"/>
      <w:r>
        <w:t xml:space="preserve"> </w:t>
      </w:r>
      <w:proofErr w:type="spellStart"/>
      <w:r>
        <w:t>versamlung</w:t>
      </w:r>
      <w:proofErr w:type="spellEnd"/>
      <w:r>
        <w:t xml:space="preserve"> </w:t>
      </w:r>
      <w:proofErr w:type="spellStart"/>
      <w:r>
        <w:t>begeren</w:t>
      </w:r>
      <w:proofErr w:type="spellEnd"/>
      <w:r>
        <w:t xml:space="preserve">, </w:t>
      </w:r>
      <w:proofErr w:type="spellStart"/>
      <w:r>
        <w:t>nit</w:t>
      </w:r>
      <w:proofErr w:type="spellEnd"/>
      <w:r>
        <w:t xml:space="preserve"> </w:t>
      </w:r>
      <w:proofErr w:type="spellStart"/>
      <w:r>
        <w:t>wegeren</w:t>
      </w:r>
      <w:proofErr w:type="spellEnd"/>
      <w:r>
        <w:t xml:space="preserve">), das wir, </w:t>
      </w:r>
      <w:proofErr w:type="spellStart"/>
      <w:r>
        <w:t>wa</w:t>
      </w:r>
      <w:proofErr w:type="spellEnd"/>
      <w:r>
        <w:t xml:space="preserve"> </w:t>
      </w:r>
      <w:proofErr w:type="spellStart"/>
      <w:r>
        <w:t>iemant</w:t>
      </w:r>
      <w:proofErr w:type="spellEnd"/>
      <w:r>
        <w:t xml:space="preserve"> etwas anders in </w:t>
      </w:r>
      <w:proofErr w:type="spellStart"/>
      <w:r>
        <w:t>disen</w:t>
      </w:r>
      <w:proofErr w:type="spellEnd"/>
      <w:r>
        <w:t xml:space="preserve"> </w:t>
      </w:r>
      <w:proofErr w:type="spellStart"/>
      <w:r>
        <w:t>versamlungen</w:t>
      </w:r>
      <w:proofErr w:type="spellEnd"/>
      <w:r>
        <w:t xml:space="preserve"> </w:t>
      </w:r>
      <w:proofErr w:type="spellStart"/>
      <w:r>
        <w:t>wolte</w:t>
      </w:r>
      <w:proofErr w:type="spellEnd"/>
      <w:r>
        <w:t xml:space="preserve"> </w:t>
      </w:r>
      <w:proofErr w:type="spellStart"/>
      <w:r>
        <w:t>fürbringen</w:t>
      </w:r>
      <w:proofErr w:type="spellEnd"/>
      <w:r>
        <w:t xml:space="preserve"> oder anregen, das politische </w:t>
      </w:r>
      <w:proofErr w:type="spellStart"/>
      <w:r>
        <w:t>hendel</w:t>
      </w:r>
      <w:proofErr w:type="spellEnd"/>
      <w:r>
        <w:t xml:space="preserve"> </w:t>
      </w:r>
      <w:proofErr w:type="spellStart"/>
      <w:r>
        <w:t>belangete</w:t>
      </w:r>
      <w:proofErr w:type="spellEnd"/>
      <w:r>
        <w:t xml:space="preserve"> und </w:t>
      </w:r>
      <w:proofErr w:type="spellStart"/>
      <w:r>
        <w:t>nit</w:t>
      </w:r>
      <w:proofErr w:type="spellEnd"/>
      <w:r>
        <w:t xml:space="preserve"> pur und </w:t>
      </w:r>
      <w:proofErr w:type="spellStart"/>
      <w:r>
        <w:t>gentzlich</w:t>
      </w:r>
      <w:proofErr w:type="spellEnd"/>
      <w:r>
        <w:t xml:space="preserve"> dienete zu </w:t>
      </w:r>
      <w:proofErr w:type="spellStart"/>
      <w:r>
        <w:t>warer</w:t>
      </w:r>
      <w:proofErr w:type="spellEnd"/>
      <w:r>
        <w:t xml:space="preserve"> </w:t>
      </w:r>
      <w:proofErr w:type="spellStart"/>
      <w:r>
        <w:t>besserung</w:t>
      </w:r>
      <w:proofErr w:type="spellEnd"/>
      <w:r>
        <w:t xml:space="preserve"> eines </w:t>
      </w:r>
      <w:proofErr w:type="spellStart"/>
      <w:r>
        <w:t>ieden</w:t>
      </w:r>
      <w:proofErr w:type="spellEnd"/>
      <w:r>
        <w:t xml:space="preserve"> leben für sich und brüderlichen dienst im </w:t>
      </w:r>
      <w:proofErr w:type="spellStart"/>
      <w:r>
        <w:t>wort</w:t>
      </w:r>
      <w:proofErr w:type="spellEnd"/>
      <w:r>
        <w:t xml:space="preserve"> </w:t>
      </w:r>
      <w:proofErr w:type="spellStart"/>
      <w:r>
        <w:t>gottes</w:t>
      </w:r>
      <w:proofErr w:type="spellEnd"/>
      <w:r>
        <w:t xml:space="preserve">, solchem wöllen als bald mit dem </w:t>
      </w:r>
      <w:proofErr w:type="spellStart"/>
      <w:r>
        <w:t>gottes</w:t>
      </w:r>
      <w:proofErr w:type="spellEnd"/>
      <w:r>
        <w:t xml:space="preserve"> </w:t>
      </w:r>
      <w:proofErr w:type="spellStart"/>
      <w:r>
        <w:t>wort</w:t>
      </w:r>
      <w:proofErr w:type="spellEnd"/>
      <w:r>
        <w:t xml:space="preserve"> </w:t>
      </w:r>
      <w:proofErr w:type="spellStart"/>
      <w:r>
        <w:t>getrewlich</w:t>
      </w:r>
      <w:proofErr w:type="spellEnd"/>
      <w:r>
        <w:t xml:space="preserve"> begegnen und davon abwenden. So </w:t>
      </w:r>
      <w:proofErr w:type="spellStart"/>
      <w:r>
        <w:t>würdt</w:t>
      </w:r>
      <w:proofErr w:type="spellEnd"/>
      <w:r>
        <w:t xml:space="preserve"> der liebe </w:t>
      </w:r>
      <w:proofErr w:type="spellStart"/>
      <w:r>
        <w:t>gott</w:t>
      </w:r>
      <w:proofErr w:type="spellEnd"/>
      <w:r>
        <w:t xml:space="preserve"> das auch durch andere lieben </w:t>
      </w:r>
      <w:proofErr w:type="spellStart"/>
      <w:r>
        <w:t>christen</w:t>
      </w:r>
      <w:proofErr w:type="spellEnd"/>
      <w:r>
        <w:t xml:space="preserve"> wehren, das freilich solcher </w:t>
      </w:r>
      <w:proofErr w:type="spellStart"/>
      <w:r>
        <w:t>sachen</w:t>
      </w:r>
      <w:proofErr w:type="spellEnd"/>
      <w:r>
        <w:t xml:space="preserve"> halben von </w:t>
      </w:r>
      <w:proofErr w:type="spellStart"/>
      <w:r>
        <w:t>disen</w:t>
      </w:r>
      <w:proofErr w:type="spellEnd"/>
      <w:r>
        <w:t xml:space="preserve"> </w:t>
      </w:r>
      <w:proofErr w:type="spellStart"/>
      <w:r>
        <w:t>gotsversamlungen</w:t>
      </w:r>
      <w:proofErr w:type="spellEnd"/>
      <w:r>
        <w:t xml:space="preserve"> kein </w:t>
      </w:r>
      <w:proofErr w:type="spellStart"/>
      <w:r>
        <w:t>gfar</w:t>
      </w:r>
      <w:proofErr w:type="spellEnd"/>
      <w:r>
        <w:t xml:space="preserve"> sein solle, gar </w:t>
      </w:r>
      <w:proofErr w:type="spellStart"/>
      <w:r>
        <w:t>fil</w:t>
      </w:r>
      <w:proofErr w:type="spellEnd"/>
      <w:r>
        <w:t xml:space="preserve"> weniger dann in den </w:t>
      </w:r>
      <w:proofErr w:type="spellStart"/>
      <w:r>
        <w:t>uppigen</w:t>
      </w:r>
      <w:proofErr w:type="spellEnd"/>
      <w:r>
        <w:t xml:space="preserve"> und </w:t>
      </w:r>
      <w:proofErr w:type="spellStart"/>
      <w:r>
        <w:t>onbesserlichen</w:t>
      </w:r>
      <w:proofErr w:type="spellEnd"/>
      <w:r>
        <w:t xml:space="preserve"> </w:t>
      </w:r>
      <w:proofErr w:type="spellStart"/>
      <w:r>
        <w:t>versamlungen</w:t>
      </w:r>
      <w:proofErr w:type="spellEnd"/>
      <w:r>
        <w:t xml:space="preserve">, deren doch alle </w:t>
      </w:r>
      <w:proofErr w:type="spellStart"/>
      <w:r>
        <w:t>sontag</w:t>
      </w:r>
      <w:proofErr w:type="spellEnd"/>
      <w:r>
        <w:t xml:space="preserve"> so </w:t>
      </w:r>
      <w:proofErr w:type="spellStart"/>
      <w:r>
        <w:t>fil</w:t>
      </w:r>
      <w:proofErr w:type="spellEnd"/>
      <w:r>
        <w:t xml:space="preserve"> hin und wider gehalten werden. </w:t>
      </w:r>
    </w:p>
    <w:p w14:paraId="0F40256F" w14:textId="77777777" w:rsidR="00E9249F" w:rsidRDefault="00E9249F" w:rsidP="00E9249F">
      <w:pPr>
        <w:pStyle w:val="StandardWeb"/>
      </w:pPr>
      <w:r>
        <w:t xml:space="preserve">Zum sechsten. Das die </w:t>
      </w:r>
      <w:proofErr w:type="spellStart"/>
      <w:r>
        <w:t>kirchspiel</w:t>
      </w:r>
      <w:proofErr w:type="spellEnd"/>
      <w:r>
        <w:t xml:space="preserve"> </w:t>
      </w:r>
      <w:proofErr w:type="spellStart"/>
      <w:r>
        <w:t>pfleger</w:t>
      </w:r>
      <w:proofErr w:type="spellEnd"/>
      <w:r>
        <w:t xml:space="preserve"> daneben auch </w:t>
      </w:r>
      <w:proofErr w:type="spellStart"/>
      <w:r>
        <w:t>ir</w:t>
      </w:r>
      <w:proofErr w:type="spellEnd"/>
      <w:r>
        <w:t xml:space="preserve"> </w:t>
      </w:r>
      <w:proofErr w:type="spellStart"/>
      <w:r>
        <w:t>ampt</w:t>
      </w:r>
      <w:proofErr w:type="spellEnd"/>
      <w:r>
        <w:t xml:space="preserve"> </w:t>
      </w:r>
      <w:proofErr w:type="spellStart"/>
      <w:r>
        <w:t>trewlich</w:t>
      </w:r>
      <w:proofErr w:type="spellEnd"/>
      <w:r>
        <w:t xml:space="preserve"> </w:t>
      </w:r>
      <w:proofErr w:type="spellStart"/>
      <w:r>
        <w:t>wolten</w:t>
      </w:r>
      <w:proofErr w:type="spellEnd"/>
      <w:r>
        <w:t xml:space="preserve"> </w:t>
      </w:r>
      <w:proofErr w:type="spellStart"/>
      <w:r>
        <w:t>außrichten</w:t>
      </w:r>
      <w:proofErr w:type="spellEnd"/>
      <w:r>
        <w:t xml:space="preserve"> mit </w:t>
      </w:r>
      <w:proofErr w:type="spellStart"/>
      <w:r>
        <w:t>beschickung</w:t>
      </w:r>
      <w:proofErr w:type="spellEnd"/>
      <w:r>
        <w:t xml:space="preserve"> deren, die entweder das </w:t>
      </w:r>
      <w:proofErr w:type="spellStart"/>
      <w:r>
        <w:t>wort</w:t>
      </w:r>
      <w:proofErr w:type="spellEnd"/>
      <w:r>
        <w:t xml:space="preserve"> </w:t>
      </w:r>
      <w:proofErr w:type="spellStart"/>
      <w:r>
        <w:t>nit</w:t>
      </w:r>
      <w:proofErr w:type="spellEnd"/>
      <w:r>
        <w:t xml:space="preserve"> hören und die </w:t>
      </w:r>
      <w:proofErr w:type="spellStart"/>
      <w:r>
        <w:t>sacrament</w:t>
      </w:r>
      <w:proofErr w:type="spellEnd"/>
      <w:r>
        <w:t xml:space="preserve"> </w:t>
      </w:r>
      <w:proofErr w:type="spellStart"/>
      <w:r>
        <w:t>nit</w:t>
      </w:r>
      <w:proofErr w:type="spellEnd"/>
      <w:r>
        <w:t xml:space="preserve"> </w:t>
      </w:r>
      <w:proofErr w:type="spellStart"/>
      <w:r>
        <w:t>geprauchen</w:t>
      </w:r>
      <w:proofErr w:type="spellEnd"/>
      <w:r>
        <w:t xml:space="preserve"> oder aber mit </w:t>
      </w:r>
      <w:proofErr w:type="spellStart"/>
      <w:r>
        <w:t>geprauchen</w:t>
      </w:r>
      <w:proofErr w:type="spellEnd"/>
      <w:r>
        <w:t xml:space="preserve"> oder aber mit </w:t>
      </w:r>
      <w:proofErr w:type="spellStart"/>
      <w:r>
        <w:t>geprauch</w:t>
      </w:r>
      <w:proofErr w:type="spellEnd"/>
      <w:r>
        <w:t xml:space="preserve"> des </w:t>
      </w:r>
      <w:proofErr w:type="spellStart"/>
      <w:r>
        <w:t>worts</w:t>
      </w:r>
      <w:proofErr w:type="spellEnd"/>
      <w:r>
        <w:t xml:space="preserve"> und </w:t>
      </w:r>
      <w:proofErr w:type="spellStart"/>
      <w:r>
        <w:t>sacrament</w:t>
      </w:r>
      <w:proofErr w:type="spellEnd"/>
      <w:r>
        <w:t xml:space="preserve"> </w:t>
      </w:r>
      <w:proofErr w:type="spellStart"/>
      <w:r>
        <w:t>ubel</w:t>
      </w:r>
      <w:proofErr w:type="spellEnd"/>
      <w:r>
        <w:t xml:space="preserve"> leben. </w:t>
      </w:r>
    </w:p>
    <w:p w14:paraId="2AE8D9C2" w14:textId="77777777" w:rsidR="00E9249F" w:rsidRDefault="00E9249F" w:rsidP="00E9249F">
      <w:pPr>
        <w:pStyle w:val="StandardWeb"/>
      </w:pPr>
      <w:r>
        <w:t xml:space="preserve">Zum </w:t>
      </w:r>
      <w:proofErr w:type="spellStart"/>
      <w:r>
        <w:t>beschluß</w:t>
      </w:r>
      <w:proofErr w:type="spellEnd"/>
      <w:r>
        <w:t xml:space="preserve"> bitten wir u. g. h. </w:t>
      </w:r>
      <w:proofErr w:type="spellStart"/>
      <w:r>
        <w:t>umb</w:t>
      </w:r>
      <w:proofErr w:type="spellEnd"/>
      <w:r>
        <w:t xml:space="preserve"> unsers aller </w:t>
      </w:r>
      <w:proofErr w:type="spellStart"/>
      <w:r>
        <w:t>obristen</w:t>
      </w:r>
      <w:proofErr w:type="spellEnd"/>
      <w:r>
        <w:t xml:space="preserve"> </w:t>
      </w:r>
      <w:proofErr w:type="spellStart"/>
      <w:r>
        <w:t>herren</w:t>
      </w:r>
      <w:proofErr w:type="spellEnd"/>
      <w:r>
        <w:t xml:space="preserve"> und </w:t>
      </w:r>
      <w:proofErr w:type="spellStart"/>
      <w:r>
        <w:t>heilandts</w:t>
      </w:r>
      <w:proofErr w:type="spellEnd"/>
      <w:r>
        <w:t xml:space="preserve"> willen, sie </w:t>
      </w:r>
      <w:proofErr w:type="spellStart"/>
      <w:r>
        <w:t>wolten</w:t>
      </w:r>
      <w:proofErr w:type="spellEnd"/>
      <w:r>
        <w:t xml:space="preserve"> da so in </w:t>
      </w:r>
      <w:proofErr w:type="spellStart"/>
      <w:r>
        <w:t>diser</w:t>
      </w:r>
      <w:proofErr w:type="spellEnd"/>
      <w:r>
        <w:t xml:space="preserve"> </w:t>
      </w:r>
      <w:proofErr w:type="spellStart"/>
      <w:r>
        <w:t>sachen</w:t>
      </w:r>
      <w:proofErr w:type="spellEnd"/>
      <w:r>
        <w:t xml:space="preserve"> im, unserem </w:t>
      </w:r>
      <w:proofErr w:type="spellStart"/>
      <w:r>
        <w:t>almechtigen</w:t>
      </w:r>
      <w:proofErr w:type="spellEnd"/>
      <w:r>
        <w:t xml:space="preserve"> </w:t>
      </w:r>
      <w:proofErr w:type="spellStart"/>
      <w:r>
        <w:t>könig</w:t>
      </w:r>
      <w:proofErr w:type="spellEnd"/>
      <w:r>
        <w:t xml:space="preserve"> und </w:t>
      </w:r>
      <w:proofErr w:type="spellStart"/>
      <w:r>
        <w:t>heilandt</w:t>
      </w:r>
      <w:proofErr w:type="spellEnd"/>
      <w:r>
        <w:t xml:space="preserve">, </w:t>
      </w:r>
      <w:proofErr w:type="spellStart"/>
      <w:r>
        <w:t>ire</w:t>
      </w:r>
      <w:proofErr w:type="spellEnd"/>
      <w:r>
        <w:t xml:space="preserve"> schuldige und heilsame </w:t>
      </w:r>
      <w:proofErr w:type="spellStart"/>
      <w:r>
        <w:t>ghorsame</w:t>
      </w:r>
      <w:proofErr w:type="spellEnd"/>
      <w:r>
        <w:t xml:space="preserve"> leisten, sein reich zu </w:t>
      </w:r>
      <w:proofErr w:type="spellStart"/>
      <w:r>
        <w:t>beforderen</w:t>
      </w:r>
      <w:proofErr w:type="spellEnd"/>
      <w:r>
        <w:t xml:space="preserve">, wie er das </w:t>
      </w:r>
      <w:proofErr w:type="spellStart"/>
      <w:r>
        <w:t>gepoten</w:t>
      </w:r>
      <w:proofErr w:type="spellEnd"/>
      <w:r>
        <w:t xml:space="preserve">, </w:t>
      </w:r>
      <w:proofErr w:type="spellStart"/>
      <w:r>
        <w:t>nit</w:t>
      </w:r>
      <w:proofErr w:type="spellEnd"/>
      <w:r>
        <w:t xml:space="preserve"> da hin rechnen, als ob sie in dem uns, seinen und </w:t>
      </w:r>
      <w:proofErr w:type="spellStart"/>
      <w:r>
        <w:t>iren</w:t>
      </w:r>
      <w:proofErr w:type="spellEnd"/>
      <w:r>
        <w:t xml:space="preserve"> armen </w:t>
      </w:r>
      <w:proofErr w:type="spellStart"/>
      <w:r>
        <w:t>dieneren</w:t>
      </w:r>
      <w:proofErr w:type="spellEnd"/>
      <w:r>
        <w:t xml:space="preserve">, wichen und unserem trotzen oder </w:t>
      </w:r>
      <w:proofErr w:type="spellStart"/>
      <w:r>
        <w:t>onnötigem</w:t>
      </w:r>
      <w:proofErr w:type="spellEnd"/>
      <w:r>
        <w:t xml:space="preserve"> treiben etwas nachgeben. Die </w:t>
      </w:r>
      <w:proofErr w:type="spellStart"/>
      <w:r>
        <w:t>sach</w:t>
      </w:r>
      <w:proofErr w:type="spellEnd"/>
      <w:r>
        <w:t xml:space="preserve"> ist </w:t>
      </w:r>
      <w:proofErr w:type="spellStart"/>
      <w:r>
        <w:t>nit</w:t>
      </w:r>
      <w:proofErr w:type="spellEnd"/>
      <w:r>
        <w:t xml:space="preserve"> unser, so ist der </w:t>
      </w:r>
      <w:proofErr w:type="spellStart"/>
      <w:r>
        <w:t>befelch</w:t>
      </w:r>
      <w:proofErr w:type="spellEnd"/>
      <w:r>
        <w:t xml:space="preserve"> des </w:t>
      </w:r>
      <w:proofErr w:type="spellStart"/>
      <w:r>
        <w:t>herren</w:t>
      </w:r>
      <w:proofErr w:type="spellEnd"/>
      <w:r>
        <w:t xml:space="preserve"> </w:t>
      </w:r>
      <w:proofErr w:type="spellStart"/>
      <w:r>
        <w:t>ie</w:t>
      </w:r>
      <w:proofErr w:type="spellEnd"/>
      <w:r>
        <w:t xml:space="preserve"> </w:t>
      </w:r>
      <w:proofErr w:type="spellStart"/>
      <w:r>
        <w:t>clar</w:t>
      </w:r>
      <w:proofErr w:type="spellEnd"/>
      <w:r>
        <w:t xml:space="preserve"> und </w:t>
      </w:r>
      <w:proofErr w:type="spellStart"/>
      <w:r>
        <w:t>filfeltig</w:t>
      </w:r>
      <w:proofErr w:type="spellEnd"/>
      <w:r>
        <w:t xml:space="preserve"> da, den wöllen u. g. h. christlich ansehen. Wir trotzen </w:t>
      </w:r>
      <w:proofErr w:type="spellStart"/>
      <w:r>
        <w:t>warliich</w:t>
      </w:r>
      <w:proofErr w:type="spellEnd"/>
      <w:r>
        <w:t xml:space="preserve"> nichts, wir zeigen allein den </w:t>
      </w:r>
      <w:proofErr w:type="spellStart"/>
      <w:r>
        <w:t>befelch</w:t>
      </w:r>
      <w:proofErr w:type="spellEnd"/>
      <w:r>
        <w:t xml:space="preserve"> des </w:t>
      </w:r>
      <w:proofErr w:type="spellStart"/>
      <w:r>
        <w:t>herren</w:t>
      </w:r>
      <w:proofErr w:type="spellEnd"/>
      <w:r>
        <w:t xml:space="preserve"> an, bitten und flehen, man wölle uns dem christlich </w:t>
      </w:r>
      <w:proofErr w:type="spellStart"/>
      <w:r>
        <w:t>nachzukomen</w:t>
      </w:r>
      <w:proofErr w:type="spellEnd"/>
      <w:r>
        <w:t xml:space="preserve"> </w:t>
      </w:r>
      <w:proofErr w:type="spellStart"/>
      <w:r>
        <w:t>nit</w:t>
      </w:r>
      <w:proofErr w:type="spellEnd"/>
      <w:r>
        <w:t xml:space="preserve"> wehren, dieweil wir </w:t>
      </w:r>
      <w:proofErr w:type="spellStart"/>
      <w:r>
        <w:t>ie</w:t>
      </w:r>
      <w:proofErr w:type="spellEnd"/>
      <w:r>
        <w:t xml:space="preserve"> on </w:t>
      </w:r>
      <w:proofErr w:type="spellStart"/>
      <w:r>
        <w:t>verlust</w:t>
      </w:r>
      <w:proofErr w:type="spellEnd"/>
      <w:r>
        <w:t xml:space="preserve"> unsers ewigen </w:t>
      </w:r>
      <w:proofErr w:type="spellStart"/>
      <w:r>
        <w:t>heils</w:t>
      </w:r>
      <w:proofErr w:type="spellEnd"/>
      <w:r>
        <w:t xml:space="preserve"> den bewußten </w:t>
      </w:r>
      <w:proofErr w:type="spellStart"/>
      <w:r>
        <w:t>befelch</w:t>
      </w:r>
      <w:proofErr w:type="spellEnd"/>
      <w:r>
        <w:t xml:space="preserve"> des </w:t>
      </w:r>
      <w:proofErr w:type="spellStart"/>
      <w:r>
        <w:t>herren</w:t>
      </w:r>
      <w:proofErr w:type="spellEnd"/>
      <w:r>
        <w:t xml:space="preserve"> um </w:t>
      </w:r>
      <w:proofErr w:type="spellStart"/>
      <w:r>
        <w:t>niemants</w:t>
      </w:r>
      <w:proofErr w:type="spellEnd"/>
      <w:r>
        <w:t xml:space="preserve"> willen mögen </w:t>
      </w:r>
      <w:proofErr w:type="spellStart"/>
      <w:r>
        <w:t>umbgohn</w:t>
      </w:r>
      <w:proofErr w:type="spellEnd"/>
      <w:r>
        <w:t xml:space="preserve">. Unser lieber </w:t>
      </w:r>
      <w:proofErr w:type="spellStart"/>
      <w:r>
        <w:t>herr</w:t>
      </w:r>
      <w:proofErr w:type="spellEnd"/>
      <w:r>
        <w:t xml:space="preserve"> gebe </w:t>
      </w:r>
      <w:proofErr w:type="spellStart"/>
      <w:r>
        <w:t>gnad</w:t>
      </w:r>
      <w:proofErr w:type="spellEnd"/>
      <w:r>
        <w:t xml:space="preserve"> und </w:t>
      </w:r>
      <w:proofErr w:type="spellStart"/>
      <w:r>
        <w:t>hilfe</w:t>
      </w:r>
      <w:proofErr w:type="spellEnd"/>
      <w:r>
        <w:t xml:space="preserve">, sollen wir im in </w:t>
      </w:r>
      <w:proofErr w:type="spellStart"/>
      <w:r>
        <w:t>diser</w:t>
      </w:r>
      <w:proofErr w:type="spellEnd"/>
      <w:r>
        <w:t xml:space="preserve"> </w:t>
      </w:r>
      <w:proofErr w:type="spellStart"/>
      <w:r>
        <w:t>kirchen</w:t>
      </w:r>
      <w:proofErr w:type="spellEnd"/>
      <w:r>
        <w:t xml:space="preserve"> </w:t>
      </w:r>
      <w:proofErr w:type="spellStart"/>
      <w:r>
        <w:t>lenger</w:t>
      </w:r>
      <w:proofErr w:type="spellEnd"/>
      <w:r>
        <w:t xml:space="preserve"> dienen, das wir im unseren dienst </w:t>
      </w:r>
      <w:proofErr w:type="spellStart"/>
      <w:r>
        <w:t>gentzlich</w:t>
      </w:r>
      <w:proofErr w:type="spellEnd"/>
      <w:r>
        <w:t xml:space="preserve"> und mit gutem gewissen leisten mögen, nemlich in dieser so </w:t>
      </w:r>
      <w:proofErr w:type="spellStart"/>
      <w:r>
        <w:t>gferlicher</w:t>
      </w:r>
      <w:proofErr w:type="spellEnd"/>
      <w:r>
        <w:t xml:space="preserve"> </w:t>
      </w:r>
      <w:proofErr w:type="spellStart"/>
      <w:r>
        <w:t>zeite</w:t>
      </w:r>
      <w:proofErr w:type="spellEnd"/>
      <w:r>
        <w:t xml:space="preserve"> oder erlöse uns darvon </w:t>
      </w:r>
      <w:proofErr w:type="spellStart"/>
      <w:r>
        <w:t>one</w:t>
      </w:r>
      <w:proofErr w:type="spellEnd"/>
      <w:r>
        <w:t xml:space="preserve"> </w:t>
      </w:r>
      <w:proofErr w:type="spellStart"/>
      <w:r>
        <w:t>anstoß</w:t>
      </w:r>
      <w:proofErr w:type="spellEnd"/>
      <w:r>
        <w:t xml:space="preserve">. Amen. </w:t>
      </w:r>
    </w:p>
    <w:p w14:paraId="41F6B76D" w14:textId="77777777" w:rsidR="00E9249F" w:rsidRDefault="00E9249F" w:rsidP="00E9249F">
      <w:pPr>
        <w:pStyle w:val="StandardWeb"/>
      </w:pPr>
      <w:r>
        <w:t xml:space="preserve">Wir sind mit dem </w:t>
      </w:r>
      <w:proofErr w:type="spellStart"/>
      <w:r>
        <w:t>wort</w:t>
      </w:r>
      <w:proofErr w:type="spellEnd"/>
      <w:r>
        <w:t xml:space="preserve"> des </w:t>
      </w:r>
      <w:proofErr w:type="spellStart"/>
      <w:r>
        <w:t>herren</w:t>
      </w:r>
      <w:proofErr w:type="spellEnd"/>
      <w:r>
        <w:t xml:space="preserve"> gefangen. </w:t>
      </w:r>
    </w:p>
    <w:p w14:paraId="30E7A32B" w14:textId="77777777" w:rsidR="00E9249F" w:rsidRDefault="00E9249F" w:rsidP="00E9249F">
      <w:pPr>
        <w:pStyle w:val="StandardWeb"/>
      </w:pPr>
      <w:r>
        <w:t xml:space="preserve">Telos. </w:t>
      </w:r>
    </w:p>
    <w:p w14:paraId="0F290C60" w14:textId="77777777" w:rsidR="0022039F" w:rsidRDefault="0022039F" w:rsidP="0022039F"/>
    <w:p w14:paraId="34CC8682" w14:textId="77777777" w:rsidR="00D5498D" w:rsidRPr="00D5498D" w:rsidRDefault="007166CE" w:rsidP="008E63BE">
      <w:pPr>
        <w:pStyle w:val="berschrift1"/>
      </w:pPr>
      <w:r>
        <w:br w:type="page"/>
      </w:r>
      <w:r w:rsidR="00D5498D" w:rsidRPr="00D5498D">
        <w:t>Quellen:</w:t>
      </w:r>
    </w:p>
    <w:p w14:paraId="2550F5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EA0C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E00D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822E6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93C382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433C9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7809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0216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2B76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6E26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C41AB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414AB3" w14:textId="39E1B5C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B44"/>
    <w:rsid w:val="00082307"/>
    <w:rsid w:val="000C66E5"/>
    <w:rsid w:val="001F54C4"/>
    <w:rsid w:val="0022039F"/>
    <w:rsid w:val="00272484"/>
    <w:rsid w:val="00297F83"/>
    <w:rsid w:val="002E6D11"/>
    <w:rsid w:val="00381C0C"/>
    <w:rsid w:val="00537F59"/>
    <w:rsid w:val="00631B44"/>
    <w:rsid w:val="007166CE"/>
    <w:rsid w:val="007E1779"/>
    <w:rsid w:val="0083667B"/>
    <w:rsid w:val="00886D02"/>
    <w:rsid w:val="008D7463"/>
    <w:rsid w:val="008E417E"/>
    <w:rsid w:val="008E63BE"/>
    <w:rsid w:val="00B365E5"/>
    <w:rsid w:val="00C35859"/>
    <w:rsid w:val="00CC4EAC"/>
    <w:rsid w:val="00D14D4F"/>
    <w:rsid w:val="00D5498D"/>
    <w:rsid w:val="00E92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C1F97"/>
  <w15:chartTrackingRefBased/>
  <w15:docId w15:val="{0721435D-C71D-4ED1-9C62-1D611B8B2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9249F"/>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9249F"/>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9249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85464148">
      <w:bodyDiv w:val="1"/>
      <w:marLeft w:val="0"/>
      <w:marRight w:val="0"/>
      <w:marTop w:val="0"/>
      <w:marBottom w:val="0"/>
      <w:divBdr>
        <w:top w:val="none" w:sz="0" w:space="0" w:color="auto"/>
        <w:left w:val="none" w:sz="0" w:space="0" w:color="auto"/>
        <w:bottom w:val="none" w:sz="0" w:space="0" w:color="auto"/>
        <w:right w:val="none" w:sz="0" w:space="0" w:color="auto"/>
      </w:divBdr>
      <w:divsChild>
        <w:div w:id="1415855905">
          <w:marLeft w:val="0"/>
          <w:marRight w:val="0"/>
          <w:marTop w:val="0"/>
          <w:marBottom w:val="0"/>
          <w:divBdr>
            <w:top w:val="none" w:sz="0" w:space="0" w:color="auto"/>
            <w:left w:val="none" w:sz="0" w:space="0" w:color="auto"/>
            <w:bottom w:val="none" w:sz="0" w:space="0" w:color="auto"/>
            <w:right w:val="none" w:sz="0" w:space="0" w:color="auto"/>
          </w:divBdr>
        </w:div>
        <w:div w:id="2145082128">
          <w:marLeft w:val="0"/>
          <w:marRight w:val="0"/>
          <w:marTop w:val="0"/>
          <w:marBottom w:val="0"/>
          <w:divBdr>
            <w:top w:val="none" w:sz="0" w:space="0" w:color="auto"/>
            <w:left w:val="none" w:sz="0" w:space="0" w:color="auto"/>
            <w:bottom w:val="none" w:sz="0" w:space="0" w:color="auto"/>
            <w:right w:val="none" w:sz="0" w:space="0" w:color="auto"/>
          </w:divBdr>
        </w:div>
        <w:div w:id="371082074">
          <w:marLeft w:val="0"/>
          <w:marRight w:val="0"/>
          <w:marTop w:val="0"/>
          <w:marBottom w:val="0"/>
          <w:divBdr>
            <w:top w:val="none" w:sz="0" w:space="0" w:color="auto"/>
            <w:left w:val="none" w:sz="0" w:space="0" w:color="auto"/>
            <w:bottom w:val="none" w:sz="0" w:space="0" w:color="auto"/>
            <w:right w:val="none" w:sz="0" w:space="0" w:color="auto"/>
          </w:divBdr>
        </w:div>
        <w:div w:id="2077850017">
          <w:marLeft w:val="0"/>
          <w:marRight w:val="0"/>
          <w:marTop w:val="0"/>
          <w:marBottom w:val="0"/>
          <w:divBdr>
            <w:top w:val="none" w:sz="0" w:space="0" w:color="auto"/>
            <w:left w:val="none" w:sz="0" w:space="0" w:color="auto"/>
            <w:bottom w:val="none" w:sz="0" w:space="0" w:color="auto"/>
            <w:right w:val="none" w:sz="0" w:space="0" w:color="auto"/>
          </w:divBdr>
        </w:div>
        <w:div w:id="1104837601">
          <w:marLeft w:val="0"/>
          <w:marRight w:val="0"/>
          <w:marTop w:val="0"/>
          <w:marBottom w:val="0"/>
          <w:divBdr>
            <w:top w:val="none" w:sz="0" w:space="0" w:color="auto"/>
            <w:left w:val="none" w:sz="0" w:space="0" w:color="auto"/>
            <w:bottom w:val="none" w:sz="0" w:space="0" w:color="auto"/>
            <w:right w:val="none" w:sz="0" w:space="0" w:color="auto"/>
          </w:divBdr>
        </w:div>
        <w:div w:id="283315834">
          <w:marLeft w:val="0"/>
          <w:marRight w:val="0"/>
          <w:marTop w:val="0"/>
          <w:marBottom w:val="0"/>
          <w:divBdr>
            <w:top w:val="none" w:sz="0" w:space="0" w:color="auto"/>
            <w:left w:val="none" w:sz="0" w:space="0" w:color="auto"/>
            <w:bottom w:val="none" w:sz="0" w:space="0" w:color="auto"/>
            <w:right w:val="none" w:sz="0" w:space="0" w:color="auto"/>
          </w:divBdr>
        </w:div>
        <w:div w:id="1954895683">
          <w:marLeft w:val="0"/>
          <w:marRight w:val="0"/>
          <w:marTop w:val="0"/>
          <w:marBottom w:val="0"/>
          <w:divBdr>
            <w:top w:val="none" w:sz="0" w:space="0" w:color="auto"/>
            <w:left w:val="none" w:sz="0" w:space="0" w:color="auto"/>
            <w:bottom w:val="none" w:sz="0" w:space="0" w:color="auto"/>
            <w:right w:val="none" w:sz="0" w:space="0" w:color="auto"/>
          </w:divBdr>
        </w:div>
        <w:div w:id="1427195615">
          <w:marLeft w:val="0"/>
          <w:marRight w:val="0"/>
          <w:marTop w:val="0"/>
          <w:marBottom w:val="0"/>
          <w:divBdr>
            <w:top w:val="none" w:sz="0" w:space="0" w:color="auto"/>
            <w:left w:val="none" w:sz="0" w:space="0" w:color="auto"/>
            <w:bottom w:val="none" w:sz="0" w:space="0" w:color="auto"/>
            <w:right w:val="none" w:sz="0" w:space="0" w:color="auto"/>
          </w:divBdr>
        </w:div>
        <w:div w:id="1851409835">
          <w:marLeft w:val="0"/>
          <w:marRight w:val="0"/>
          <w:marTop w:val="0"/>
          <w:marBottom w:val="0"/>
          <w:divBdr>
            <w:top w:val="none" w:sz="0" w:space="0" w:color="auto"/>
            <w:left w:val="none" w:sz="0" w:space="0" w:color="auto"/>
            <w:bottom w:val="none" w:sz="0" w:space="0" w:color="auto"/>
            <w:right w:val="none" w:sz="0" w:space="0" w:color="auto"/>
          </w:divBdr>
        </w:div>
        <w:div w:id="1279221019">
          <w:marLeft w:val="0"/>
          <w:marRight w:val="0"/>
          <w:marTop w:val="0"/>
          <w:marBottom w:val="0"/>
          <w:divBdr>
            <w:top w:val="none" w:sz="0" w:space="0" w:color="auto"/>
            <w:left w:val="none" w:sz="0" w:space="0" w:color="auto"/>
            <w:bottom w:val="none" w:sz="0" w:space="0" w:color="auto"/>
            <w:right w:val="none" w:sz="0" w:space="0" w:color="auto"/>
          </w:divBdr>
        </w:div>
        <w:div w:id="3872778">
          <w:marLeft w:val="0"/>
          <w:marRight w:val="0"/>
          <w:marTop w:val="0"/>
          <w:marBottom w:val="0"/>
          <w:divBdr>
            <w:top w:val="none" w:sz="0" w:space="0" w:color="auto"/>
            <w:left w:val="none" w:sz="0" w:space="0" w:color="auto"/>
            <w:bottom w:val="none" w:sz="0" w:space="0" w:color="auto"/>
            <w:right w:val="none" w:sz="0" w:space="0" w:color="auto"/>
          </w:divBdr>
        </w:div>
        <w:div w:id="1404450577">
          <w:marLeft w:val="0"/>
          <w:marRight w:val="0"/>
          <w:marTop w:val="0"/>
          <w:marBottom w:val="0"/>
          <w:divBdr>
            <w:top w:val="none" w:sz="0" w:space="0" w:color="auto"/>
            <w:left w:val="none" w:sz="0" w:space="0" w:color="auto"/>
            <w:bottom w:val="none" w:sz="0" w:space="0" w:color="auto"/>
            <w:right w:val="none" w:sz="0" w:space="0" w:color="auto"/>
          </w:divBdr>
        </w:div>
        <w:div w:id="652873105">
          <w:marLeft w:val="0"/>
          <w:marRight w:val="0"/>
          <w:marTop w:val="0"/>
          <w:marBottom w:val="0"/>
          <w:divBdr>
            <w:top w:val="none" w:sz="0" w:space="0" w:color="auto"/>
            <w:left w:val="none" w:sz="0" w:space="0" w:color="auto"/>
            <w:bottom w:val="none" w:sz="0" w:space="0" w:color="auto"/>
            <w:right w:val="none" w:sz="0" w:space="0" w:color="auto"/>
          </w:divBdr>
        </w:div>
        <w:div w:id="32005056">
          <w:marLeft w:val="0"/>
          <w:marRight w:val="0"/>
          <w:marTop w:val="0"/>
          <w:marBottom w:val="0"/>
          <w:divBdr>
            <w:top w:val="none" w:sz="0" w:space="0" w:color="auto"/>
            <w:left w:val="none" w:sz="0" w:space="0" w:color="auto"/>
            <w:bottom w:val="none" w:sz="0" w:space="0" w:color="auto"/>
            <w:right w:val="none" w:sz="0" w:space="0" w:color="auto"/>
          </w:divBdr>
        </w:div>
        <w:div w:id="1741102372">
          <w:marLeft w:val="0"/>
          <w:marRight w:val="0"/>
          <w:marTop w:val="0"/>
          <w:marBottom w:val="0"/>
          <w:divBdr>
            <w:top w:val="none" w:sz="0" w:space="0" w:color="auto"/>
            <w:left w:val="none" w:sz="0" w:space="0" w:color="auto"/>
            <w:bottom w:val="none" w:sz="0" w:space="0" w:color="auto"/>
            <w:right w:val="none" w:sz="0" w:space="0" w:color="auto"/>
          </w:divBdr>
        </w:div>
        <w:div w:id="1931741738">
          <w:marLeft w:val="0"/>
          <w:marRight w:val="0"/>
          <w:marTop w:val="0"/>
          <w:marBottom w:val="0"/>
          <w:divBdr>
            <w:top w:val="none" w:sz="0" w:space="0" w:color="auto"/>
            <w:left w:val="none" w:sz="0" w:space="0" w:color="auto"/>
            <w:bottom w:val="none" w:sz="0" w:space="0" w:color="auto"/>
            <w:right w:val="none" w:sz="0" w:space="0" w:color="auto"/>
          </w:divBdr>
        </w:div>
        <w:div w:id="2109541564">
          <w:marLeft w:val="0"/>
          <w:marRight w:val="0"/>
          <w:marTop w:val="0"/>
          <w:marBottom w:val="0"/>
          <w:divBdr>
            <w:top w:val="none" w:sz="0" w:space="0" w:color="auto"/>
            <w:left w:val="none" w:sz="0" w:space="0" w:color="auto"/>
            <w:bottom w:val="none" w:sz="0" w:space="0" w:color="auto"/>
            <w:right w:val="none" w:sz="0" w:space="0" w:color="auto"/>
          </w:divBdr>
        </w:div>
        <w:div w:id="416512319">
          <w:marLeft w:val="0"/>
          <w:marRight w:val="0"/>
          <w:marTop w:val="0"/>
          <w:marBottom w:val="0"/>
          <w:divBdr>
            <w:top w:val="none" w:sz="0" w:space="0" w:color="auto"/>
            <w:left w:val="none" w:sz="0" w:space="0" w:color="auto"/>
            <w:bottom w:val="none" w:sz="0" w:space="0" w:color="auto"/>
            <w:right w:val="none" w:sz="0" w:space="0" w:color="auto"/>
          </w:divBdr>
        </w:div>
        <w:div w:id="404959320">
          <w:marLeft w:val="0"/>
          <w:marRight w:val="0"/>
          <w:marTop w:val="0"/>
          <w:marBottom w:val="0"/>
          <w:divBdr>
            <w:top w:val="none" w:sz="0" w:space="0" w:color="auto"/>
            <w:left w:val="none" w:sz="0" w:space="0" w:color="auto"/>
            <w:bottom w:val="none" w:sz="0" w:space="0" w:color="auto"/>
            <w:right w:val="none" w:sz="0" w:space="0" w:color="auto"/>
          </w:divBdr>
        </w:div>
        <w:div w:id="862280785">
          <w:marLeft w:val="0"/>
          <w:marRight w:val="0"/>
          <w:marTop w:val="0"/>
          <w:marBottom w:val="0"/>
          <w:divBdr>
            <w:top w:val="none" w:sz="0" w:space="0" w:color="auto"/>
            <w:left w:val="none" w:sz="0" w:space="0" w:color="auto"/>
            <w:bottom w:val="none" w:sz="0" w:space="0" w:color="auto"/>
            <w:right w:val="none" w:sz="0" w:space="0" w:color="auto"/>
          </w:divBdr>
        </w:div>
        <w:div w:id="757749431">
          <w:marLeft w:val="0"/>
          <w:marRight w:val="0"/>
          <w:marTop w:val="0"/>
          <w:marBottom w:val="0"/>
          <w:divBdr>
            <w:top w:val="none" w:sz="0" w:space="0" w:color="auto"/>
            <w:left w:val="none" w:sz="0" w:space="0" w:color="auto"/>
            <w:bottom w:val="none" w:sz="0" w:space="0" w:color="auto"/>
            <w:right w:val="none" w:sz="0" w:space="0" w:color="auto"/>
          </w:divBdr>
        </w:div>
        <w:div w:id="1295215747">
          <w:marLeft w:val="0"/>
          <w:marRight w:val="0"/>
          <w:marTop w:val="0"/>
          <w:marBottom w:val="0"/>
          <w:divBdr>
            <w:top w:val="none" w:sz="0" w:space="0" w:color="auto"/>
            <w:left w:val="none" w:sz="0" w:space="0" w:color="auto"/>
            <w:bottom w:val="none" w:sz="0" w:space="0" w:color="auto"/>
            <w:right w:val="none" w:sz="0" w:space="0" w:color="auto"/>
          </w:divBdr>
        </w:div>
        <w:div w:id="2038462157">
          <w:marLeft w:val="0"/>
          <w:marRight w:val="0"/>
          <w:marTop w:val="0"/>
          <w:marBottom w:val="0"/>
          <w:divBdr>
            <w:top w:val="none" w:sz="0" w:space="0" w:color="auto"/>
            <w:left w:val="none" w:sz="0" w:space="0" w:color="auto"/>
            <w:bottom w:val="none" w:sz="0" w:space="0" w:color="auto"/>
            <w:right w:val="none" w:sz="0" w:space="0" w:color="auto"/>
          </w:divBdr>
        </w:div>
        <w:div w:id="823621912">
          <w:marLeft w:val="0"/>
          <w:marRight w:val="0"/>
          <w:marTop w:val="0"/>
          <w:marBottom w:val="0"/>
          <w:divBdr>
            <w:top w:val="none" w:sz="0" w:space="0" w:color="auto"/>
            <w:left w:val="none" w:sz="0" w:space="0" w:color="auto"/>
            <w:bottom w:val="none" w:sz="0" w:space="0" w:color="auto"/>
            <w:right w:val="none" w:sz="0" w:space="0" w:color="auto"/>
          </w:divBdr>
        </w:div>
        <w:div w:id="1210341712">
          <w:marLeft w:val="0"/>
          <w:marRight w:val="0"/>
          <w:marTop w:val="0"/>
          <w:marBottom w:val="0"/>
          <w:divBdr>
            <w:top w:val="none" w:sz="0" w:space="0" w:color="auto"/>
            <w:left w:val="none" w:sz="0" w:space="0" w:color="auto"/>
            <w:bottom w:val="none" w:sz="0" w:space="0" w:color="auto"/>
            <w:right w:val="none" w:sz="0" w:space="0" w:color="auto"/>
          </w:divBdr>
        </w:div>
        <w:div w:id="1867405363">
          <w:marLeft w:val="0"/>
          <w:marRight w:val="0"/>
          <w:marTop w:val="0"/>
          <w:marBottom w:val="0"/>
          <w:divBdr>
            <w:top w:val="none" w:sz="0" w:space="0" w:color="auto"/>
            <w:left w:val="none" w:sz="0" w:space="0" w:color="auto"/>
            <w:bottom w:val="none" w:sz="0" w:space="0" w:color="auto"/>
            <w:right w:val="none" w:sz="0" w:space="0" w:color="auto"/>
          </w:divBdr>
        </w:div>
        <w:div w:id="1159883681">
          <w:marLeft w:val="0"/>
          <w:marRight w:val="0"/>
          <w:marTop w:val="0"/>
          <w:marBottom w:val="0"/>
          <w:divBdr>
            <w:top w:val="none" w:sz="0" w:space="0" w:color="auto"/>
            <w:left w:val="none" w:sz="0" w:space="0" w:color="auto"/>
            <w:bottom w:val="none" w:sz="0" w:space="0" w:color="auto"/>
            <w:right w:val="none" w:sz="0" w:space="0" w:color="auto"/>
          </w:divBdr>
        </w:div>
        <w:div w:id="377239230">
          <w:marLeft w:val="0"/>
          <w:marRight w:val="0"/>
          <w:marTop w:val="0"/>
          <w:marBottom w:val="0"/>
          <w:divBdr>
            <w:top w:val="none" w:sz="0" w:space="0" w:color="auto"/>
            <w:left w:val="none" w:sz="0" w:space="0" w:color="auto"/>
            <w:bottom w:val="none" w:sz="0" w:space="0" w:color="auto"/>
            <w:right w:val="none" w:sz="0" w:space="0" w:color="auto"/>
          </w:divBdr>
        </w:div>
        <w:div w:id="716125694">
          <w:marLeft w:val="0"/>
          <w:marRight w:val="0"/>
          <w:marTop w:val="0"/>
          <w:marBottom w:val="0"/>
          <w:divBdr>
            <w:top w:val="none" w:sz="0" w:space="0" w:color="auto"/>
            <w:left w:val="none" w:sz="0" w:space="0" w:color="auto"/>
            <w:bottom w:val="none" w:sz="0" w:space="0" w:color="auto"/>
            <w:right w:val="none" w:sz="0" w:space="0" w:color="auto"/>
          </w:divBdr>
        </w:div>
        <w:div w:id="1759251439">
          <w:marLeft w:val="0"/>
          <w:marRight w:val="0"/>
          <w:marTop w:val="0"/>
          <w:marBottom w:val="0"/>
          <w:divBdr>
            <w:top w:val="none" w:sz="0" w:space="0" w:color="auto"/>
            <w:left w:val="none" w:sz="0" w:space="0" w:color="auto"/>
            <w:bottom w:val="none" w:sz="0" w:space="0" w:color="auto"/>
            <w:right w:val="none" w:sz="0" w:space="0" w:color="auto"/>
          </w:divBdr>
        </w:div>
        <w:div w:id="1305817363">
          <w:marLeft w:val="0"/>
          <w:marRight w:val="0"/>
          <w:marTop w:val="0"/>
          <w:marBottom w:val="0"/>
          <w:divBdr>
            <w:top w:val="none" w:sz="0" w:space="0" w:color="auto"/>
            <w:left w:val="none" w:sz="0" w:space="0" w:color="auto"/>
            <w:bottom w:val="none" w:sz="0" w:space="0" w:color="auto"/>
            <w:right w:val="none" w:sz="0" w:space="0" w:color="auto"/>
          </w:divBdr>
        </w:div>
        <w:div w:id="947813844">
          <w:marLeft w:val="0"/>
          <w:marRight w:val="0"/>
          <w:marTop w:val="0"/>
          <w:marBottom w:val="0"/>
          <w:divBdr>
            <w:top w:val="none" w:sz="0" w:space="0" w:color="auto"/>
            <w:left w:val="none" w:sz="0" w:space="0" w:color="auto"/>
            <w:bottom w:val="none" w:sz="0" w:space="0" w:color="auto"/>
            <w:right w:val="none" w:sz="0" w:space="0" w:color="auto"/>
          </w:divBdr>
        </w:div>
        <w:div w:id="1643386753">
          <w:marLeft w:val="0"/>
          <w:marRight w:val="0"/>
          <w:marTop w:val="0"/>
          <w:marBottom w:val="0"/>
          <w:divBdr>
            <w:top w:val="none" w:sz="0" w:space="0" w:color="auto"/>
            <w:left w:val="none" w:sz="0" w:space="0" w:color="auto"/>
            <w:bottom w:val="none" w:sz="0" w:space="0" w:color="auto"/>
            <w:right w:val="none" w:sz="0" w:space="0" w:color="auto"/>
          </w:divBdr>
        </w:div>
        <w:div w:id="816797303">
          <w:marLeft w:val="0"/>
          <w:marRight w:val="0"/>
          <w:marTop w:val="0"/>
          <w:marBottom w:val="0"/>
          <w:divBdr>
            <w:top w:val="none" w:sz="0" w:space="0" w:color="auto"/>
            <w:left w:val="none" w:sz="0" w:space="0" w:color="auto"/>
            <w:bottom w:val="none" w:sz="0" w:space="0" w:color="auto"/>
            <w:right w:val="none" w:sz="0" w:space="0" w:color="auto"/>
          </w:divBdr>
        </w:div>
        <w:div w:id="1094205067">
          <w:marLeft w:val="0"/>
          <w:marRight w:val="0"/>
          <w:marTop w:val="0"/>
          <w:marBottom w:val="0"/>
          <w:divBdr>
            <w:top w:val="none" w:sz="0" w:space="0" w:color="auto"/>
            <w:left w:val="none" w:sz="0" w:space="0" w:color="auto"/>
            <w:bottom w:val="none" w:sz="0" w:space="0" w:color="auto"/>
            <w:right w:val="none" w:sz="0" w:space="0" w:color="auto"/>
          </w:divBdr>
        </w:div>
        <w:div w:id="1860199938">
          <w:marLeft w:val="0"/>
          <w:marRight w:val="0"/>
          <w:marTop w:val="0"/>
          <w:marBottom w:val="0"/>
          <w:divBdr>
            <w:top w:val="none" w:sz="0" w:space="0" w:color="auto"/>
            <w:left w:val="none" w:sz="0" w:space="0" w:color="auto"/>
            <w:bottom w:val="none" w:sz="0" w:space="0" w:color="auto"/>
            <w:right w:val="none" w:sz="0" w:space="0" w:color="auto"/>
          </w:divBdr>
        </w:div>
        <w:div w:id="277219322">
          <w:marLeft w:val="0"/>
          <w:marRight w:val="0"/>
          <w:marTop w:val="0"/>
          <w:marBottom w:val="0"/>
          <w:divBdr>
            <w:top w:val="none" w:sz="0" w:space="0" w:color="auto"/>
            <w:left w:val="none" w:sz="0" w:space="0" w:color="auto"/>
            <w:bottom w:val="none" w:sz="0" w:space="0" w:color="auto"/>
            <w:right w:val="none" w:sz="0" w:space="0" w:color="auto"/>
          </w:divBdr>
        </w:div>
        <w:div w:id="2053914924">
          <w:marLeft w:val="0"/>
          <w:marRight w:val="0"/>
          <w:marTop w:val="0"/>
          <w:marBottom w:val="0"/>
          <w:divBdr>
            <w:top w:val="none" w:sz="0" w:space="0" w:color="auto"/>
            <w:left w:val="none" w:sz="0" w:space="0" w:color="auto"/>
            <w:bottom w:val="none" w:sz="0" w:space="0" w:color="auto"/>
            <w:right w:val="none" w:sz="0" w:space="0" w:color="auto"/>
          </w:divBdr>
        </w:div>
        <w:div w:id="1346593196">
          <w:marLeft w:val="0"/>
          <w:marRight w:val="0"/>
          <w:marTop w:val="0"/>
          <w:marBottom w:val="0"/>
          <w:divBdr>
            <w:top w:val="none" w:sz="0" w:space="0" w:color="auto"/>
            <w:left w:val="none" w:sz="0" w:space="0" w:color="auto"/>
            <w:bottom w:val="none" w:sz="0" w:space="0" w:color="auto"/>
            <w:right w:val="none" w:sz="0" w:space="0" w:color="auto"/>
          </w:divBdr>
        </w:div>
        <w:div w:id="842352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5991</Words>
  <Characters>37744</Characters>
  <Application>Microsoft Office Word</Application>
  <DocSecurity>0</DocSecurity>
  <Lines>314</Lines>
  <Paragraphs>87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Collegiorum Pietatis</dc:title>
  <dc:subject/>
  <dc:creator>Bucer, Martin</dc:creator>
  <cp:keywords/>
  <dc:description/>
  <cp:lastModifiedBy>webmaster@glaubensstimme.de</cp:lastModifiedBy>
  <cp:revision>4</cp:revision>
  <dcterms:created xsi:type="dcterms:W3CDTF">2021-04-17T06:37:00Z</dcterms:created>
  <dcterms:modified xsi:type="dcterms:W3CDTF">2021-04-17T17:29:00Z</dcterms:modified>
  <dc:language>de</dc:language>
</cp:coreProperties>
</file>